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2C" w:rsidRDefault="0011650B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00405" cy="831215"/>
            <wp:effectExtent l="0" t="0" r="4445" b="698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62C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72762C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72762C" w:rsidRPr="00DA0F18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A0F18">
        <w:rPr>
          <w:rFonts w:ascii="Times New Roman" w:hAnsi="Times New Roman" w:cs="Times New Roman"/>
          <w:b/>
          <w:sz w:val="26"/>
          <w:szCs w:val="26"/>
        </w:rPr>
        <w:t>АДМИНИСТРАЦИЯ ТАЛОВСКОГО МУНИЦИПАЛЬНОГО РАЙОНА</w:t>
      </w:r>
    </w:p>
    <w:p w:rsidR="0072762C" w:rsidRPr="00DA0F18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A0F18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72762C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2762C" w:rsidRPr="0094456F" w:rsidRDefault="0072762C" w:rsidP="00CB660D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94456F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72762C" w:rsidRDefault="0072762C">
      <w:pPr>
        <w:pStyle w:val="ab"/>
        <w:rPr>
          <w:lang w:val="ru-RU"/>
        </w:rPr>
      </w:pPr>
    </w:p>
    <w:p w:rsidR="0072762C" w:rsidRDefault="0072762C">
      <w:pPr>
        <w:pStyle w:val="ab"/>
        <w:rPr>
          <w:lang w:val="ru-RU"/>
        </w:rPr>
      </w:pPr>
    </w:p>
    <w:p w:rsidR="0072762C" w:rsidRPr="002E3894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Cs/>
          <w:szCs w:val="28"/>
          <w:u w:val="single"/>
        </w:rPr>
      </w:pPr>
      <w:r w:rsidRPr="00157CE7">
        <w:rPr>
          <w:bCs/>
          <w:szCs w:val="28"/>
        </w:rPr>
        <w:t xml:space="preserve">   </w:t>
      </w:r>
      <w:bookmarkStart w:id="0" w:name="_GoBack"/>
      <w:r w:rsidR="00AD4CA6" w:rsidRPr="00AD4CA6">
        <w:rPr>
          <w:bCs/>
          <w:szCs w:val="28"/>
        </w:rPr>
        <w:t>о</w:t>
      </w:r>
      <w:r w:rsidRPr="00AD4CA6">
        <w:rPr>
          <w:bCs/>
          <w:szCs w:val="28"/>
        </w:rPr>
        <w:t>т</w:t>
      </w:r>
      <w:r w:rsidR="00AD4CA6" w:rsidRPr="00AD4CA6">
        <w:rPr>
          <w:bCs/>
          <w:szCs w:val="28"/>
        </w:rPr>
        <w:t xml:space="preserve"> 02.10.2015</w:t>
      </w:r>
      <w:r w:rsidR="00AD4CA6">
        <w:rPr>
          <w:bCs/>
          <w:szCs w:val="28"/>
          <w:u w:val="single"/>
        </w:rPr>
        <w:t xml:space="preserve">  </w:t>
      </w:r>
      <w:r w:rsidRPr="00157CE7">
        <w:rPr>
          <w:bCs/>
          <w:szCs w:val="28"/>
        </w:rPr>
        <w:t>№</w:t>
      </w:r>
      <w:r>
        <w:rPr>
          <w:bCs/>
          <w:szCs w:val="28"/>
        </w:rPr>
        <w:t xml:space="preserve"> </w:t>
      </w:r>
      <w:r w:rsidR="00AD4CA6">
        <w:rPr>
          <w:bCs/>
          <w:szCs w:val="28"/>
        </w:rPr>
        <w:t>628</w:t>
      </w:r>
      <w:bookmarkEnd w:id="0"/>
    </w:p>
    <w:p w:rsidR="0072762C" w:rsidRPr="00157CE7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Cs/>
          <w:szCs w:val="28"/>
        </w:rPr>
      </w:pPr>
      <w:r w:rsidRPr="00157CE7">
        <w:rPr>
          <w:bCs/>
          <w:szCs w:val="28"/>
        </w:rPr>
        <w:tab/>
      </w:r>
      <w:r w:rsidRPr="00157CE7">
        <w:rPr>
          <w:bCs/>
          <w:szCs w:val="28"/>
        </w:rPr>
        <w:tab/>
      </w:r>
      <w:r w:rsidRPr="00157CE7">
        <w:rPr>
          <w:bCs/>
          <w:szCs w:val="28"/>
        </w:rPr>
        <w:tab/>
        <w:t>р.п. Таловая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</w:p>
    <w:p w:rsidR="001A1A0A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</w:t>
      </w:r>
      <w:r w:rsidR="001A1A0A">
        <w:rPr>
          <w:b/>
          <w:bCs/>
          <w:szCs w:val="28"/>
        </w:rPr>
        <w:t xml:space="preserve">О внесении изменений в Постановление </w:t>
      </w:r>
    </w:p>
    <w:p w:rsidR="006A5872" w:rsidRDefault="006A5872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администрации Таловского</w:t>
      </w:r>
    </w:p>
    <w:p w:rsidR="006A5872" w:rsidRDefault="006A5872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муниципального района </w:t>
      </w:r>
    </w:p>
    <w:p w:rsidR="001A1A0A" w:rsidRDefault="001A1A0A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от 16 сентября 2015 года № 563</w:t>
      </w:r>
    </w:p>
    <w:p w:rsidR="0072762C" w:rsidRDefault="001A1A0A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</w:t>
      </w:r>
      <w:r w:rsidR="006A5872">
        <w:rPr>
          <w:b/>
          <w:bCs/>
          <w:szCs w:val="28"/>
        </w:rPr>
        <w:t>«</w:t>
      </w:r>
      <w:r w:rsidR="0072762C" w:rsidRPr="00DF434B">
        <w:rPr>
          <w:b/>
          <w:bCs/>
          <w:szCs w:val="28"/>
        </w:rPr>
        <w:t>О</w:t>
      </w:r>
      <w:r w:rsidR="0072762C">
        <w:rPr>
          <w:b/>
          <w:bCs/>
          <w:szCs w:val="28"/>
        </w:rPr>
        <w:t xml:space="preserve"> порядке формирования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муниципального задания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на оказание муниципальных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услуг (выполнение работ)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в отношении муниципальных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учреждений Таловского </w:t>
      </w:r>
    </w:p>
    <w:p w:rsidR="0072762C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муниципального района</w:t>
      </w:r>
    </w:p>
    <w:p w:rsidR="0072762C" w:rsidRPr="00DF434B" w:rsidRDefault="0072762C" w:rsidP="009F75CA">
      <w:pPr>
        <w:widowControl w:val="0"/>
        <w:autoSpaceDE w:val="0"/>
        <w:autoSpaceDN w:val="0"/>
        <w:adjustRightInd w:val="0"/>
        <w:spacing w:line="240" w:lineRule="auto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Воронежской области</w:t>
      </w:r>
      <w:r w:rsidR="006A5872">
        <w:rPr>
          <w:b/>
          <w:bCs/>
          <w:szCs w:val="28"/>
        </w:rPr>
        <w:t>»</w:t>
      </w:r>
      <w:r>
        <w:rPr>
          <w:b/>
          <w:bCs/>
          <w:szCs w:val="28"/>
        </w:rPr>
        <w:t xml:space="preserve"> </w:t>
      </w:r>
    </w:p>
    <w:p w:rsidR="0072762C" w:rsidRDefault="0072762C" w:rsidP="002A7AA9">
      <w:pPr>
        <w:widowControl w:val="0"/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</w:p>
    <w:p w:rsidR="0072762C" w:rsidRPr="00DF434B" w:rsidRDefault="0072762C" w:rsidP="002A7AA9">
      <w:pPr>
        <w:widowControl w:val="0"/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</w:p>
    <w:p w:rsidR="0072762C" w:rsidRPr="00406160" w:rsidRDefault="0072762C" w:rsidP="00D93C53">
      <w:pPr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406160">
        <w:rPr>
          <w:szCs w:val="28"/>
        </w:rPr>
        <w:t>В соответствии с пунктами 3 и 4 статьи 69</w:t>
      </w:r>
      <w:r>
        <w:rPr>
          <w:szCs w:val="28"/>
        </w:rPr>
        <w:t>.2</w:t>
      </w:r>
      <w:r w:rsidRPr="00406160">
        <w:rPr>
          <w:szCs w:val="28"/>
        </w:rPr>
        <w:t xml:space="preserve"> Бюджетного кодекса Ро</w:t>
      </w:r>
      <w:r>
        <w:rPr>
          <w:szCs w:val="28"/>
        </w:rPr>
        <w:t>ссийской Федерации, подпунктом 2</w:t>
      </w:r>
      <w:r w:rsidRPr="00406160">
        <w:rPr>
          <w:szCs w:val="28"/>
        </w:rPr>
        <w:t xml:space="preserve"> пункта 7 статьи 9</w:t>
      </w:r>
      <w:r>
        <w:rPr>
          <w:szCs w:val="28"/>
        </w:rPr>
        <w:t>.2</w:t>
      </w:r>
      <w:r w:rsidRPr="00406160">
        <w:rPr>
          <w:szCs w:val="28"/>
        </w:rPr>
        <w:t xml:space="preserve"> Федерального закона</w:t>
      </w:r>
      <w:r>
        <w:rPr>
          <w:szCs w:val="28"/>
        </w:rPr>
        <w:t xml:space="preserve"> от </w:t>
      </w:r>
      <w:r>
        <w:rPr>
          <w:szCs w:val="28"/>
          <w:lang w:eastAsia="en-US"/>
        </w:rPr>
        <w:t>12.01.1996 № 7-ФЗ</w:t>
      </w:r>
      <w:r w:rsidRPr="00406160">
        <w:rPr>
          <w:szCs w:val="28"/>
        </w:rPr>
        <w:t xml:space="preserve"> «О некоммерческих организациях»</w:t>
      </w:r>
      <w:r w:rsidR="001A1A0A">
        <w:rPr>
          <w:szCs w:val="28"/>
        </w:rPr>
        <w:t xml:space="preserve"> администрация Таловского муниципального района </w:t>
      </w:r>
      <w:r>
        <w:rPr>
          <w:szCs w:val="28"/>
        </w:rPr>
        <w:t xml:space="preserve"> </w:t>
      </w:r>
      <w:r w:rsidRPr="00406160">
        <w:rPr>
          <w:b/>
          <w:spacing w:val="20"/>
          <w:szCs w:val="28"/>
        </w:rPr>
        <w:t>постановляет</w:t>
      </w:r>
      <w:r w:rsidRPr="00406160">
        <w:rPr>
          <w:b/>
          <w:bCs/>
          <w:szCs w:val="28"/>
        </w:rPr>
        <w:t>:</w:t>
      </w:r>
    </w:p>
    <w:p w:rsidR="0072762C" w:rsidRDefault="001A1A0A" w:rsidP="00D93C53">
      <w:pPr>
        <w:pStyle w:val="aff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>
        <w:rPr>
          <w:szCs w:val="28"/>
        </w:rPr>
        <w:t>Внести в постановление от 16 сентября 2015 года № 563 «О порядке формирования муниципального задания на оказание муниципальных услуг (выполнение работ) в отношении муниципальных учреждений Таловского муниципального района Воронежской области» (далее-постановление) следующие изменения:</w:t>
      </w:r>
    </w:p>
    <w:p w:rsidR="001A1A0A" w:rsidRPr="00406160" w:rsidRDefault="001A1A0A" w:rsidP="001A1A0A">
      <w:pPr>
        <w:pStyle w:val="aff"/>
        <w:autoSpaceDE w:val="0"/>
        <w:autoSpaceDN w:val="0"/>
        <w:adjustRightInd w:val="0"/>
        <w:spacing w:line="360" w:lineRule="auto"/>
        <w:ind w:left="709"/>
        <w:rPr>
          <w:szCs w:val="28"/>
        </w:rPr>
      </w:pPr>
      <w:r>
        <w:rPr>
          <w:szCs w:val="28"/>
        </w:rPr>
        <w:t xml:space="preserve">1.1. Приложения № 1, 2 к положению </w:t>
      </w:r>
      <w:r w:rsidRPr="001A1A0A">
        <w:rPr>
          <w:szCs w:val="28"/>
        </w:rPr>
        <w:t xml:space="preserve">о формировании муниципального задания на оказание муниципальных услуг (выполнение работ) в </w:t>
      </w:r>
      <w:r w:rsidRPr="001A1A0A">
        <w:rPr>
          <w:szCs w:val="28"/>
        </w:rPr>
        <w:lastRenderedPageBreak/>
        <w:t>отношении муниципальных учреждений Таловского муниципального района  Воронежской области</w:t>
      </w:r>
      <w:r w:rsidR="006A5872">
        <w:rPr>
          <w:szCs w:val="28"/>
        </w:rPr>
        <w:t>,</w:t>
      </w:r>
      <w:r>
        <w:rPr>
          <w:szCs w:val="28"/>
        </w:rPr>
        <w:t xml:space="preserve"> утвержденному постановлением</w:t>
      </w:r>
      <w:r w:rsidR="006A5872">
        <w:rPr>
          <w:szCs w:val="28"/>
        </w:rPr>
        <w:t>,</w:t>
      </w:r>
      <w:r>
        <w:rPr>
          <w:szCs w:val="28"/>
        </w:rPr>
        <w:t xml:space="preserve"> изложить в новой редакции согласно приложению.</w:t>
      </w:r>
    </w:p>
    <w:p w:rsidR="0072762C" w:rsidRDefault="0072762C" w:rsidP="00827EAE">
      <w:pPr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406160">
        <w:rPr>
          <w:szCs w:val="28"/>
        </w:rPr>
        <w:t xml:space="preserve"> </w:t>
      </w:r>
      <w:r w:rsidR="001A1A0A">
        <w:rPr>
          <w:szCs w:val="28"/>
        </w:rPr>
        <w:t>2</w:t>
      </w:r>
      <w:r>
        <w:rPr>
          <w:szCs w:val="28"/>
        </w:rPr>
        <w:t>. Настоящее постановление вступает в силу с 01 января 2016 года.</w:t>
      </w:r>
    </w:p>
    <w:p w:rsidR="0072762C" w:rsidRPr="00DF434B" w:rsidRDefault="001A1A0A" w:rsidP="00883CC3">
      <w:pPr>
        <w:autoSpaceDE w:val="0"/>
        <w:autoSpaceDN w:val="0"/>
        <w:adjustRightInd w:val="0"/>
        <w:spacing w:line="360" w:lineRule="auto"/>
        <w:ind w:firstLine="709"/>
      </w:pPr>
      <w:r>
        <w:rPr>
          <w:szCs w:val="28"/>
        </w:rPr>
        <w:t xml:space="preserve"> 3</w:t>
      </w:r>
      <w:r w:rsidR="0072762C">
        <w:rPr>
          <w:szCs w:val="28"/>
        </w:rPr>
        <w:t xml:space="preserve">. </w:t>
      </w:r>
      <w:r w:rsidR="0072762C" w:rsidRPr="00157CE7">
        <w:rPr>
          <w:szCs w:val="28"/>
        </w:rPr>
        <w:t>Контроль за исполнением настоящего постановления возложить на  заместителя главы администрации – начальника отдела по экономике Бирюкову Л.И.</w:t>
      </w: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DF434B">
        <w:rPr>
          <w:szCs w:val="28"/>
        </w:rPr>
        <w:t xml:space="preserve">         </w:t>
      </w: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Глава администрации</w:t>
      </w: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Таловского муниципального района                          В.В. Бурдин</w:t>
      </w: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lastRenderedPageBreak/>
        <w:t>Приложение N 1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к Положению о формировании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муниципального задания на оказание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муниципальных услуг (выполнение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 xml:space="preserve">работ) в отношении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муниципальных учреждений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Таловского муниципального района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Воронежской области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УТВЕРЖДАЮ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Руководитель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(уполномоченное лицо)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(наименование органа, осуществляющего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функции и полномочия учредителя,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главного распорядителя средств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районного бюджета,муниципального учреждения)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___________ _________ 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(должность) (подпись) (расшифровка подписи)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"__" _________________ 20__ г.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┌─────────────────┐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bookmarkStart w:id="1" w:name="P344"/>
      <w:bookmarkEnd w:id="1"/>
      <w:r w:rsidRPr="00D53937">
        <w:rPr>
          <w:rFonts w:ascii="Courier New" w:hAnsi="Courier New" w:cs="Courier New"/>
          <w:sz w:val="20"/>
        </w:rPr>
        <w:t xml:space="preserve">               МУНИЦИПАЛЬНОЕ ЗАДАНИЕ N </w:t>
      </w:r>
      <w:hyperlink w:anchor="P800" w:history="1">
        <w:r w:rsidRPr="00D53937">
          <w:rPr>
            <w:rFonts w:ascii="Courier New" w:hAnsi="Courier New" w:cs="Courier New"/>
            <w:color w:val="0000FF"/>
            <w:sz w:val="20"/>
          </w:rPr>
          <w:t>&lt;1&gt;</w:t>
        </w:r>
      </w:hyperlink>
      <w:r w:rsidRPr="00D53937">
        <w:rPr>
          <w:rFonts w:ascii="Courier New" w:hAnsi="Courier New" w:cs="Courier New"/>
          <w:sz w:val="20"/>
        </w:rPr>
        <w:t xml:space="preserve">   │   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└─────────────────┘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на 20__ год и на плановый период 20__ и 20__ годов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│  Коды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Наименование муниципального учреждения                  Форма по │ 0506001│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______________________________________________________      </w:t>
      </w:r>
      <w:hyperlink r:id="rId9" w:history="1">
        <w:r w:rsidRPr="00D53937">
          <w:rPr>
            <w:rFonts w:ascii="Courier New" w:hAnsi="Courier New" w:cs="Courier New"/>
            <w:color w:val="0000FF"/>
            <w:sz w:val="20"/>
          </w:rPr>
          <w:t>ОКУД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    Дата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Виды    деятельности   </w:t>
      </w:r>
      <w:r w:rsidRPr="00D53937">
        <w:rPr>
          <w:sz w:val="24"/>
        </w:rPr>
        <w:t xml:space="preserve">муниципального                                 </w:t>
      </w:r>
      <w:r>
        <w:rPr>
          <w:rFonts w:ascii="Courier New" w:hAnsi="Courier New" w:cs="Courier New"/>
          <w:sz w:val="20"/>
        </w:rPr>
        <w:t xml:space="preserve">         </w:t>
      </w:r>
      <w:r w:rsidRPr="00D53937">
        <w:rPr>
          <w:rFonts w:ascii="Courier New" w:hAnsi="Courier New" w:cs="Courier New"/>
          <w:sz w:val="20"/>
        </w:rPr>
        <w:t>├───────┤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учреждения (обособленного подразделения)                     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сводному                                        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реестру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______________________________________________________  По </w:t>
      </w:r>
      <w:hyperlink r:id="rId10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______________________________________________________  По </w:t>
      </w:r>
      <w:hyperlink r:id="rId11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Вид            муниципального                           По </w:t>
      </w:r>
      <w:hyperlink r:id="rId12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учреждения ___________________________________________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(указывается вид муниципального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учреждения из                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ведомственного перечня)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Часть 1. Сведения об оказываемых муниципальных услугах </w:t>
      </w:r>
      <w:hyperlink w:anchor="P801" w:history="1">
        <w:r w:rsidRPr="00D53937">
          <w:rPr>
            <w:rFonts w:ascii="Courier New" w:hAnsi="Courier New" w:cs="Courier New"/>
            <w:color w:val="0000FF"/>
            <w:sz w:val="20"/>
          </w:rPr>
          <w:t>&lt;2&gt;</w:t>
        </w:r>
      </w:hyperlink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Раздел 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1. Наименование муниципальной услуги _________        Уникальный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номер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ведомственному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2. Категории потребителей муниципальной услуги  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 перечню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</w:t>
      </w:r>
    </w:p>
    <w:p w:rsidR="0072762C" w:rsidRPr="00D53937" w:rsidRDefault="0072762C" w:rsidP="00D53937">
      <w:pPr>
        <w:spacing w:line="240" w:lineRule="auto"/>
        <w:jc w:val="left"/>
        <w:rPr>
          <w:sz w:val="24"/>
          <w:szCs w:val="24"/>
        </w:rPr>
        <w:sectPr w:rsidR="0072762C" w:rsidRPr="00D53937" w:rsidSect="00D53937">
          <w:pgSz w:w="11906" w:h="16838"/>
          <w:pgMar w:top="904" w:right="850" w:bottom="1134" w:left="1701" w:header="708" w:footer="708" w:gutter="0"/>
          <w:cols w:space="708"/>
          <w:docGrid w:linePitch="360"/>
        </w:sect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 xml:space="preserve">                                                       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  Показатели,  характеризующие  объем  и  (или)  качество муниципальной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3.1. Показатели, характеризующие качество муниципальной услуги </w:t>
      </w:r>
      <w:hyperlink w:anchor="P802" w:history="1">
        <w:r w:rsidRPr="00D53937">
          <w:rPr>
            <w:rFonts w:ascii="Courier New" w:hAnsi="Courier New" w:cs="Courier New"/>
            <w:color w:val="0000FF"/>
            <w:sz w:val="20"/>
          </w:rPr>
          <w:t>&lt;3&gt;</w:t>
        </w:r>
      </w:hyperlink>
      <w:r w:rsidRPr="00D53937">
        <w:rPr>
          <w:rFonts w:ascii="Courier New" w:hAnsi="Courier New" w:cs="Courier New"/>
          <w:sz w:val="20"/>
        </w:rPr>
        <w:t>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34"/>
        <w:gridCol w:w="1134"/>
        <w:gridCol w:w="1134"/>
        <w:gridCol w:w="1247"/>
        <w:gridCol w:w="1077"/>
        <w:gridCol w:w="907"/>
        <w:gridCol w:w="950"/>
        <w:gridCol w:w="566"/>
        <w:gridCol w:w="964"/>
        <w:gridCol w:w="907"/>
        <w:gridCol w:w="907"/>
      </w:tblGrid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23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качества муниципальной услуги</w:t>
            </w:r>
          </w:p>
        </w:tc>
        <w:tc>
          <w:tcPr>
            <w:tcW w:w="2778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Значение показателя качества муниципальной услуги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516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13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(очередной финансовый год)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(1-й год планового периода)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(2-й год планового периода)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</w:tr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07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допустимые  (возможные)  отклонения  от  установленных показателей качества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муниципальной   услуги,   в   пределах  которых  муниципальное  задание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┌───────────────┐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считается выполненным (процентов) │ 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└───────────────┘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>3.2. Показатели, характеризующие объем муниципальной 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571"/>
        <w:gridCol w:w="899"/>
        <w:gridCol w:w="899"/>
        <w:gridCol w:w="899"/>
        <w:gridCol w:w="899"/>
        <w:gridCol w:w="899"/>
        <w:gridCol w:w="903"/>
      </w:tblGrid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67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объема муниципальной услуги</w:t>
            </w:r>
          </w:p>
        </w:tc>
        <w:tc>
          <w:tcPr>
            <w:tcW w:w="2697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Значение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показателя объема муниципальной услуги</w:t>
            </w:r>
          </w:p>
        </w:tc>
        <w:tc>
          <w:tcPr>
            <w:tcW w:w="2701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Среднегодовой размер платы (цена, тариф)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560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14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89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(1-й год планового периода)</w:t>
            </w:r>
          </w:p>
        </w:tc>
        <w:tc>
          <w:tcPr>
            <w:tcW w:w="89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(2-й год планового периода)</w:t>
            </w:r>
          </w:p>
        </w:tc>
        <w:tc>
          <w:tcPr>
            <w:tcW w:w="89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(1-й год планового периода)</w:t>
            </w:r>
          </w:p>
        </w:tc>
        <w:tc>
          <w:tcPr>
            <w:tcW w:w="90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(2-й год планового периода)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57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89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57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14</w:t>
            </w:r>
          </w:p>
        </w:tc>
        <w:tc>
          <w:tcPr>
            <w:tcW w:w="9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15</w:t>
            </w:r>
          </w:p>
        </w:tc>
      </w:tr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07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9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Допустимые  (возможные)  отклонения  от  установленных  показателей  объема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муниципальной   услуги,   в   пределах  которых  муниципальное  задание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┌────────────────────┐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считается выполненным (процентов) │      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└────────────────────┘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>4.  Нормативные  правовые  акты, устанавливающие размер платы (цену, тариф)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либо порядок ее (его) установления: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2762C" w:rsidRPr="00D53937" w:rsidTr="002E3894">
        <w:tc>
          <w:tcPr>
            <w:tcW w:w="9614" w:type="dxa"/>
            <w:gridSpan w:val="5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Нормативный правовой акт</w:t>
            </w: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вид</w:t>
            </w: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принявший орган</w:t>
            </w: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дата</w:t>
            </w: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номер</w:t>
            </w: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5. Порядок оказания муниципальной услуги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5.1.    Нормативные    правовые   акты,   регулирующие   порядок   оказания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муниципальной услуги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(наименование, номер и дата нормативного правового акта)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5.2.  Порядок  информирования  потенциальных  потребителей  муниципальной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2762C" w:rsidRPr="00D53937" w:rsidTr="002E3894"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Способ информирования</w:t>
            </w: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Состав размещаемой информации</w:t>
            </w: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Частота обновления информации</w:t>
            </w:r>
          </w:p>
        </w:tc>
      </w:tr>
      <w:tr w:rsidR="0072762C" w:rsidRPr="00D53937" w:rsidTr="002E3894"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</w:tr>
      <w:tr w:rsidR="0072762C" w:rsidRPr="00D53937" w:rsidTr="002E3894"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19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 xml:space="preserve">Часть 2. Сведения о выполняемых работах </w:t>
      </w:r>
      <w:hyperlink w:anchor="P803" w:history="1">
        <w:r w:rsidRPr="00D53937">
          <w:rPr>
            <w:rFonts w:ascii="Courier New" w:hAnsi="Courier New" w:cs="Courier New"/>
            <w:color w:val="0000FF"/>
            <w:sz w:val="20"/>
          </w:rPr>
          <w:t>&lt;4&gt;</w:t>
        </w:r>
      </w:hyperlink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Раздел 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1. Наименование работы _________________________      Уникальный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номер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ведомственному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2. Категории потребителей работы _______________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 перечню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 Показатели, характеризующие объем и (или) качество работы: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bookmarkStart w:id="2" w:name="P614"/>
      <w:bookmarkEnd w:id="2"/>
      <w:r w:rsidRPr="00D53937">
        <w:rPr>
          <w:rFonts w:ascii="Courier New" w:hAnsi="Courier New" w:cs="Courier New"/>
          <w:sz w:val="20"/>
        </w:rPr>
        <w:t xml:space="preserve">3.1. Показатели, характеризующие качество работы </w:t>
      </w:r>
      <w:hyperlink w:anchor="P804" w:history="1">
        <w:r w:rsidRPr="00D53937">
          <w:rPr>
            <w:rFonts w:ascii="Courier New" w:hAnsi="Courier New" w:cs="Courier New"/>
            <w:color w:val="0000FF"/>
            <w:sz w:val="20"/>
          </w:rPr>
          <w:t>&lt;5&gt;</w:t>
        </w:r>
      </w:hyperlink>
      <w:r w:rsidRPr="00D53937">
        <w:rPr>
          <w:rFonts w:ascii="Courier New" w:hAnsi="Courier New" w:cs="Courier New"/>
          <w:sz w:val="20"/>
        </w:rPr>
        <w:t>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34"/>
        <w:gridCol w:w="1134"/>
        <w:gridCol w:w="1134"/>
        <w:gridCol w:w="1247"/>
        <w:gridCol w:w="1203"/>
        <w:gridCol w:w="781"/>
        <w:gridCol w:w="950"/>
        <w:gridCol w:w="566"/>
        <w:gridCol w:w="964"/>
        <w:gridCol w:w="907"/>
        <w:gridCol w:w="907"/>
      </w:tblGrid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50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297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качества работы</w:t>
            </w:r>
          </w:p>
        </w:tc>
        <w:tc>
          <w:tcPr>
            <w:tcW w:w="2778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Значение показателя качества работы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516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15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20__ год </w:t>
            </w:r>
            <w:r w:rsidRPr="00D53937">
              <w:rPr>
                <w:sz w:val="20"/>
              </w:rPr>
              <w:t>(очередной финансовый год)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(1-й год планового периода)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(2-й год планового периода)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(наименование показателя)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_________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(наименование показателя)</w:t>
            </w:r>
          </w:p>
        </w:tc>
        <w:tc>
          <w:tcPr>
            <w:tcW w:w="12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(наименование показателя)</w:t>
            </w:r>
          </w:p>
        </w:tc>
        <w:tc>
          <w:tcPr>
            <w:tcW w:w="781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5</w:t>
            </w:r>
          </w:p>
        </w:tc>
        <w:tc>
          <w:tcPr>
            <w:tcW w:w="12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6</w:t>
            </w:r>
          </w:p>
        </w:tc>
        <w:tc>
          <w:tcPr>
            <w:tcW w:w="78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7</w:t>
            </w: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8</w:t>
            </w: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9</w:t>
            </w: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10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11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12</w:t>
            </w:r>
          </w:p>
        </w:tc>
      </w:tr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0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допустимые  (возможные)  отклонения  от  установленных показателей качества работы,  в  пределах  которых муниципальное задание считается выполненным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┌────────────────┐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(процентов) │  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└────────────────┘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bookmarkStart w:id="3" w:name="P689"/>
      <w:bookmarkEnd w:id="3"/>
      <w:r w:rsidRPr="00D53937">
        <w:rPr>
          <w:rFonts w:ascii="Courier New" w:hAnsi="Courier New" w:cs="Courier New"/>
          <w:sz w:val="20"/>
        </w:rPr>
        <w:lastRenderedPageBreak/>
        <w:t>3.2. Показатели, характеризующие объем работы: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134"/>
        <w:gridCol w:w="1134"/>
        <w:gridCol w:w="1134"/>
        <w:gridCol w:w="1247"/>
        <w:gridCol w:w="1077"/>
        <w:gridCol w:w="907"/>
        <w:gridCol w:w="907"/>
        <w:gridCol w:w="624"/>
        <w:gridCol w:w="964"/>
        <w:gridCol w:w="907"/>
        <w:gridCol w:w="850"/>
        <w:gridCol w:w="864"/>
      </w:tblGrid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324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02" w:type="dxa"/>
            <w:gridSpan w:val="4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объема работы</w:t>
            </w:r>
          </w:p>
        </w:tc>
        <w:tc>
          <w:tcPr>
            <w:tcW w:w="2621" w:type="dxa"/>
            <w:gridSpan w:val="3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Значение показателя объема работы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531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16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96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описание работы</w:t>
            </w:r>
          </w:p>
        </w:tc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(1-й год планового периода)</w:t>
            </w:r>
          </w:p>
        </w:tc>
        <w:tc>
          <w:tcPr>
            <w:tcW w:w="86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20__ год (2-й год планового периода)</w:t>
            </w: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62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96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6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62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</w:tr>
      <w:tr w:rsidR="0072762C" w:rsidRPr="00D53937" w:rsidTr="002E3894">
        <w:tc>
          <w:tcPr>
            <w:tcW w:w="90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07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2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2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0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2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0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допустимые  (возможные)  отклонения  от  установленных  показателей  объема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работы,  в  пределах  которых муниципальное задание считается выполненным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┌────────────────┐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(процентов) │  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└────────────────┘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bookmarkStart w:id="4" w:name="P767"/>
      <w:bookmarkEnd w:id="4"/>
      <w:r w:rsidRPr="00D53937">
        <w:rPr>
          <w:rFonts w:ascii="Courier New" w:hAnsi="Courier New" w:cs="Courier New"/>
          <w:sz w:val="20"/>
        </w:rPr>
        <w:t xml:space="preserve">         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 xml:space="preserve">Часть 3. Прочие сведения о муниципальном задании </w:t>
      </w:r>
      <w:hyperlink w:anchor="P805" w:history="1">
        <w:r w:rsidRPr="00D53937">
          <w:rPr>
            <w:rFonts w:ascii="Courier New" w:hAnsi="Courier New" w:cs="Courier New"/>
            <w:color w:val="0000FF"/>
            <w:sz w:val="20"/>
          </w:rPr>
          <w:t>&lt;6&gt;</w:t>
        </w:r>
      </w:hyperlink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1. Основания для досрочного прекращения выполнения муниципального задания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2.  Иная  информация,  необходимая для выполнения (контроля за выполнением)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муниципального задания 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 Порядок контроля за выполнением муниципального задания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72762C" w:rsidRPr="00D53937" w:rsidTr="002E3894"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Форма контроля</w:t>
            </w: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Периодичность</w:t>
            </w: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72762C" w:rsidRPr="00D53937" w:rsidTr="002E3894"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</w:tr>
      <w:tr w:rsidR="0072762C" w:rsidRPr="00D53937" w:rsidTr="002E3894"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1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4. Требования к отчетности о выполнении муниципального задания 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4.1.  Периодичность  представления  отчетов  о  выполнении муниципального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задания 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4.2. Сроки представления отчетов о выполнении муниципального задания 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4.3. Иные требования к отчетности о выполнении муниципального задания 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5. Иные показатели, связанные с выполнением муниципального задания, </w:t>
      </w:r>
      <w:hyperlink w:anchor="P806" w:history="1">
        <w:r w:rsidRPr="00D53937">
          <w:rPr>
            <w:rFonts w:ascii="Courier New" w:hAnsi="Courier New" w:cs="Courier New"/>
            <w:color w:val="0000FF"/>
            <w:sz w:val="20"/>
          </w:rPr>
          <w:t>&lt;7&gt;</w:t>
        </w:r>
      </w:hyperlink>
      <w:r w:rsidRPr="00D53937">
        <w:rPr>
          <w:rFonts w:ascii="Courier New" w:hAnsi="Courier New" w:cs="Courier New"/>
          <w:sz w:val="20"/>
        </w:rPr>
        <w:t xml:space="preserve"> 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762C" w:rsidRPr="00D53937" w:rsidRDefault="0072762C" w:rsidP="00D53937">
      <w:pPr>
        <w:spacing w:line="240" w:lineRule="auto"/>
        <w:jc w:val="left"/>
        <w:rPr>
          <w:sz w:val="24"/>
          <w:szCs w:val="24"/>
        </w:rPr>
        <w:sectPr w:rsidR="0072762C" w:rsidRPr="00D53937" w:rsidSect="002E3894">
          <w:pgSz w:w="16838" w:h="11905"/>
          <w:pgMar w:top="1085" w:right="1134" w:bottom="850" w:left="1134" w:header="0" w:footer="0" w:gutter="0"/>
          <w:cols w:space="720"/>
        </w:sect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r w:rsidRPr="00D53937">
        <w:rPr>
          <w:sz w:val="24"/>
        </w:rPr>
        <w:t>--------------------------------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5" w:name="P800"/>
      <w:bookmarkEnd w:id="5"/>
      <w:r w:rsidRPr="00D53937">
        <w:rPr>
          <w:sz w:val="24"/>
        </w:rPr>
        <w:t>&lt;1&gt; Номер муниципального задания присваивается в установленном органом местного самоуправления порядке.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6" w:name="P801"/>
      <w:bookmarkEnd w:id="6"/>
      <w:r w:rsidRPr="00D53937">
        <w:rPr>
          <w:sz w:val="24"/>
        </w:rPr>
        <w:t>&lt;2&gt;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7" w:name="P802"/>
      <w:bookmarkEnd w:id="7"/>
      <w:r w:rsidRPr="00D53937">
        <w:rPr>
          <w:sz w:val="24"/>
        </w:rPr>
        <w:t xml:space="preserve">&lt;3&gt; Заполняется при установлении показателей, характеризующих качество муниципальной услуги, в ведомственном перечне </w:t>
      </w:r>
      <w:r w:rsidRPr="006A5872">
        <w:rPr>
          <w:color w:val="000000" w:themeColor="text1"/>
          <w:sz w:val="24"/>
        </w:rPr>
        <w:t>муниципальных</w:t>
      </w:r>
      <w:r w:rsidRPr="00D53937">
        <w:rPr>
          <w:sz w:val="24"/>
        </w:rPr>
        <w:t xml:space="preserve"> услуг и работ.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8" w:name="P803"/>
      <w:bookmarkEnd w:id="8"/>
      <w:r w:rsidRPr="00D53937">
        <w:rPr>
          <w:sz w:val="24"/>
        </w:rPr>
        <w:t>&lt;4&gt;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9" w:name="P804"/>
      <w:bookmarkEnd w:id="9"/>
      <w:r w:rsidRPr="00D53937">
        <w:rPr>
          <w:sz w:val="24"/>
        </w:rPr>
        <w:t>&lt;5&gt;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10" w:name="P805"/>
      <w:bookmarkEnd w:id="10"/>
      <w:r w:rsidRPr="00D53937">
        <w:rPr>
          <w:sz w:val="24"/>
        </w:rPr>
        <w:t>&lt;6&gt; Заполняется в целом по муниципальному заданию.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bookmarkStart w:id="11" w:name="P806"/>
      <w:bookmarkEnd w:id="11"/>
      <w:r w:rsidRPr="00D53937">
        <w:rPr>
          <w:sz w:val="24"/>
        </w:rPr>
        <w:t xml:space="preserve">&lt;7&gt;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муниципальных бюджетных или автономных учреждений, главным распорядителем средств муниципального бюджета,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614" w:history="1">
        <w:r w:rsidRPr="00D53937">
          <w:rPr>
            <w:color w:val="0000FF"/>
            <w:sz w:val="24"/>
          </w:rPr>
          <w:t>подпунктах 3.1</w:t>
        </w:r>
      </w:hyperlink>
      <w:r w:rsidRPr="00D53937">
        <w:rPr>
          <w:sz w:val="24"/>
        </w:rPr>
        <w:t xml:space="preserve"> и </w:t>
      </w:r>
      <w:hyperlink w:anchor="P689" w:history="1">
        <w:r w:rsidRPr="00D53937">
          <w:rPr>
            <w:color w:val="0000FF"/>
            <w:sz w:val="24"/>
          </w:rPr>
          <w:t>3.2</w:t>
        </w:r>
      </w:hyperlink>
      <w:r w:rsidRPr="00D53937">
        <w:rPr>
          <w:sz w:val="24"/>
        </w:rPr>
        <w:t xml:space="preserve"> настоящего муниципального задания, не заполняются.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lastRenderedPageBreak/>
        <w:t>Приложение N 2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к Положению о формировании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муниципального задания на оказание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муниципальных услуг (выполнение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 xml:space="preserve">работ) в отношении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муниципальных учреждений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Таловского муниципального района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right"/>
        <w:rPr>
          <w:sz w:val="24"/>
        </w:rPr>
      </w:pPr>
      <w:r w:rsidRPr="00D53937">
        <w:rPr>
          <w:sz w:val="24"/>
        </w:rPr>
        <w:t>Воронежской области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bookmarkStart w:id="12" w:name="P821"/>
      <w:bookmarkEnd w:id="12"/>
      <w:r w:rsidRPr="00D53937">
        <w:rPr>
          <w:rFonts w:ascii="Courier New" w:hAnsi="Courier New" w:cs="Courier New"/>
          <w:sz w:val="20"/>
        </w:rPr>
        <w:t xml:space="preserve">                            ОТЧЕТ О ВЫПОЛНЕНИИ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┌──────────────┐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МУНИЦИПАЛЬНОГО ЗАДАНИЯ N </w:t>
      </w:r>
      <w:hyperlink w:anchor="P1240" w:history="1">
        <w:r w:rsidRPr="00D53937">
          <w:rPr>
            <w:rFonts w:ascii="Courier New" w:hAnsi="Courier New" w:cs="Courier New"/>
            <w:color w:val="0000FF"/>
            <w:sz w:val="20"/>
          </w:rPr>
          <w:t>&lt;1&gt;</w:t>
        </w:r>
      </w:hyperlink>
      <w:r w:rsidRPr="00D53937">
        <w:rPr>
          <w:rFonts w:ascii="Courier New" w:hAnsi="Courier New" w:cs="Courier New"/>
          <w:sz w:val="20"/>
        </w:rPr>
        <w:t xml:space="preserve">   │      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└──────────────┘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на 20__ год и на плановый период 20__ и 20__ годов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от "__" ____________ 20__ г.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│Коды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Наименование муниципального  учреждения                 Форма по │ 0506001│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________________________      </w:t>
      </w:r>
      <w:hyperlink r:id="rId17" w:history="1">
        <w:r w:rsidRPr="00D53937">
          <w:rPr>
            <w:rFonts w:ascii="Courier New" w:hAnsi="Courier New" w:cs="Courier New"/>
            <w:color w:val="0000FF"/>
            <w:sz w:val="20"/>
          </w:rPr>
          <w:t>ОКУД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    Дата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Виды    деятельности   муниципального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учреждения                               _____________       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сводному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______________________________________________________   реестру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______________________________________________________  По </w:t>
      </w:r>
      <w:hyperlink r:id="rId18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Вид            муниципального                           По </w:t>
      </w:r>
      <w:hyperlink r:id="rId19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учреждения ___________________________________________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(указывается вид муниципального       По </w:t>
      </w:r>
      <w:hyperlink r:id="rId20" w:history="1">
        <w:r w:rsidRPr="00D53937">
          <w:rPr>
            <w:rFonts w:ascii="Courier New" w:hAnsi="Courier New" w:cs="Courier New"/>
            <w:color w:val="0000FF"/>
            <w:sz w:val="20"/>
          </w:rPr>
          <w:t>ОКВЭД</w:t>
        </w:r>
      </w:hyperlink>
      <w:r w:rsidRPr="00D53937">
        <w:rPr>
          <w:rFonts w:ascii="Courier New" w:hAnsi="Courier New" w:cs="Courier New"/>
          <w:sz w:val="20"/>
        </w:rPr>
        <w:t xml:space="preserve">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учреждения из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ведомственного         перечня)                ├────────┤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Периодичность ________________________________________          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(указывается в соответствии с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периодичностью представления отчета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о выполнении муниципального задания,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установленной в муниципальном задании)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Часть 1. Сведения об оказываемых муниципальных услугах </w:t>
      </w:r>
      <w:hyperlink w:anchor="P1241" w:history="1">
        <w:r w:rsidRPr="00D53937">
          <w:rPr>
            <w:rFonts w:ascii="Courier New" w:hAnsi="Courier New" w:cs="Courier New"/>
            <w:color w:val="0000FF"/>
            <w:sz w:val="20"/>
          </w:rPr>
          <w:t>&lt;2&gt;</w:t>
        </w:r>
      </w:hyperlink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Раздел 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1. Наименование муниципальной услуги _________        Уникальный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номер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ведомственному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2. Категории потребителей муниципальной услуги  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 перечню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  Сведения  о фактическом достижении показателей, характеризующих объем 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(или) качество муниципальной 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3.1.   Сведения   о  фактическом  достижении  показателей,  характеризующих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качество муниципальной 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23" w:type="dxa"/>
            <w:gridSpan w:val="8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качества муниципальной услуги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848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21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127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утверждено в </w:t>
            </w:r>
            <w:r w:rsidRPr="006A5872">
              <w:rPr>
                <w:color w:val="000000" w:themeColor="text1"/>
                <w:sz w:val="24"/>
              </w:rPr>
              <w:t xml:space="preserve">муниципальном </w:t>
            </w:r>
            <w:r w:rsidRPr="00D53937">
              <w:rPr>
                <w:sz w:val="24"/>
              </w:rPr>
              <w:t>задании на год</w:t>
            </w: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исполнено на отчетную дату</w:t>
            </w:r>
          </w:p>
        </w:tc>
        <w:tc>
          <w:tcPr>
            <w:tcW w:w="99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причина отклонения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4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2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127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142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142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12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14</w:t>
            </w: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42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42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>3.2.  Сведения  о фактическом достижении показателей, характеризующих объем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муниципальной услуги: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72762C" w:rsidRPr="00D53937" w:rsidTr="002E3894">
        <w:tc>
          <w:tcPr>
            <w:tcW w:w="11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оказания муниципальной услуги</w:t>
            </w:r>
          </w:p>
        </w:tc>
        <w:tc>
          <w:tcPr>
            <w:tcW w:w="7668" w:type="dxa"/>
            <w:gridSpan w:val="8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Средний размер платы (цена, тариф)</w:t>
            </w:r>
          </w:p>
        </w:tc>
      </w:tr>
      <w:tr w:rsidR="0072762C" w:rsidRPr="00D53937" w:rsidTr="002E3894">
        <w:tc>
          <w:tcPr>
            <w:tcW w:w="11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848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22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утверждено в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6A5872">
              <w:rPr>
                <w:color w:val="000000" w:themeColor="text1"/>
                <w:sz w:val="24"/>
              </w:rPr>
              <w:t xml:space="preserve">муниципальном </w:t>
            </w:r>
            <w:r w:rsidRPr="00D53937">
              <w:rPr>
                <w:sz w:val="24"/>
              </w:rPr>
              <w:t>задании на год</w:t>
            </w:r>
          </w:p>
        </w:tc>
        <w:tc>
          <w:tcPr>
            <w:tcW w:w="850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исполнено на отчетную дату</w:t>
            </w: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11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112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6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114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12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14</w:t>
            </w: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15</w:t>
            </w:r>
          </w:p>
        </w:tc>
      </w:tr>
      <w:tr w:rsidR="0072762C" w:rsidRPr="00D53937" w:rsidTr="002E3894">
        <w:tc>
          <w:tcPr>
            <w:tcW w:w="11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1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14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14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6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Руководитель (уполномоченное лицо) _____________ ___________ 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(должность)   (подпись)   (расшифровка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подписи)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"__" __________ 20__ г.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 xml:space="preserve">Часть 2. Сведения о выполняемых работах </w:t>
      </w:r>
      <w:hyperlink w:anchor="P1242" w:history="1">
        <w:r w:rsidRPr="00D53937">
          <w:rPr>
            <w:rFonts w:ascii="Courier New" w:hAnsi="Courier New" w:cs="Courier New"/>
            <w:color w:val="0000FF"/>
            <w:sz w:val="20"/>
          </w:rPr>
          <w:t>&lt;3&gt;</w:t>
        </w:r>
      </w:hyperlink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jc w:val="center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Раздел 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┌────────┐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1. Наименование работы _________________________      Уникальный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номер по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 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2. Категории потребителей работы _______________   ведомственному│        │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________________________________________________         перечню └────────┘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  Сведения  о фактическом достижении показателей, характеризующих объем и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(или) качество работы: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3.1.   Сведения   о  фактическом  достижении  показателей,  характеризующих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качество работы: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качества работы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показа-теля</w:t>
            </w:r>
          </w:p>
        </w:tc>
        <w:tc>
          <w:tcPr>
            <w:tcW w:w="1834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23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1291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исполнено на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отчетную дату</w:t>
            </w:r>
          </w:p>
        </w:tc>
        <w:tc>
          <w:tcPr>
            <w:tcW w:w="99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99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причина отклонения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Наиме-нование</w:t>
            </w: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1291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142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12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14</w:t>
            </w: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45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91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lastRenderedPageBreak/>
        <w:t>3.2.  Сведения  о фактическом достижении показателей, характеризующих объем работы: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Уникальный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Показатель объема работы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 показателя</w:t>
            </w:r>
          </w:p>
        </w:tc>
        <w:tc>
          <w:tcPr>
            <w:tcW w:w="1848" w:type="dxa"/>
            <w:gridSpan w:val="2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 xml:space="preserve">единица измерения по </w:t>
            </w:r>
            <w:hyperlink r:id="rId24" w:history="1">
              <w:r w:rsidRPr="00D53937">
                <w:rPr>
                  <w:color w:val="0000FF"/>
                  <w:sz w:val="24"/>
                </w:rPr>
                <w:t>ОКЕИ</w:t>
              </w:r>
            </w:hyperlink>
          </w:p>
        </w:tc>
        <w:tc>
          <w:tcPr>
            <w:tcW w:w="1277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исполнено на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отчетную дату</w:t>
            </w:r>
          </w:p>
        </w:tc>
        <w:tc>
          <w:tcPr>
            <w:tcW w:w="99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причина отклонения</w:t>
            </w: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</w:rPr>
            </w:pPr>
            <w:r w:rsidRPr="00D53937">
              <w:rPr>
                <w:sz w:val="22"/>
                <w:szCs w:val="22"/>
              </w:rPr>
              <w:t>________</w:t>
            </w:r>
          </w:p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0"/>
              </w:rPr>
              <w:t>(наимено-вание показателя)</w:t>
            </w: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наименование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код</w:t>
            </w:r>
          </w:p>
        </w:tc>
        <w:tc>
          <w:tcPr>
            <w:tcW w:w="1277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2762C" w:rsidRPr="00D53937" w:rsidTr="002E3894">
        <w:tc>
          <w:tcPr>
            <w:tcW w:w="1426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3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5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6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7</w:t>
            </w: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8</w:t>
            </w: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9</w:t>
            </w: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10</w:t>
            </w: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11</w:t>
            </w: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12</w:t>
            </w: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13</w:t>
            </w: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 w:rsidRPr="00D53937">
              <w:rPr>
                <w:sz w:val="24"/>
              </w:rPr>
              <w:t>14</w:t>
            </w: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8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  <w:tr w:rsidR="0072762C" w:rsidRPr="00D53937" w:rsidTr="002E3894">
        <w:tc>
          <w:tcPr>
            <w:tcW w:w="1426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762C" w:rsidRPr="00D53937" w:rsidRDefault="0072762C" w:rsidP="00D539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8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8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94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979" w:type="dxa"/>
          </w:tcPr>
          <w:p w:rsidR="0072762C" w:rsidRPr="00D53937" w:rsidRDefault="0072762C" w:rsidP="00D53937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sz w:val="24"/>
              </w:rPr>
            </w:pPr>
          </w:p>
        </w:tc>
      </w:tr>
    </w:tbl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sz w:val="24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Руководитель (уполномоченное лицо) _____________ ___________ ______________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(должность)   (подпись)   (расшифровка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 xml:space="preserve">                                                                подписи)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rPr>
          <w:rFonts w:ascii="Courier New" w:hAnsi="Courier New" w:cs="Courier New"/>
          <w:sz w:val="20"/>
        </w:rPr>
      </w:pPr>
      <w:r w:rsidRPr="00D53937">
        <w:rPr>
          <w:rFonts w:ascii="Courier New" w:hAnsi="Courier New" w:cs="Courier New"/>
          <w:sz w:val="20"/>
        </w:rPr>
        <w:t>"__" __________ 20__ г.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4"/>
        </w:rPr>
      </w:pPr>
      <w:r w:rsidRPr="00D53937">
        <w:rPr>
          <w:sz w:val="24"/>
        </w:rPr>
        <w:t>--------------------------------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0"/>
        </w:rPr>
      </w:pPr>
      <w:bookmarkStart w:id="13" w:name="P1240"/>
      <w:bookmarkEnd w:id="13"/>
      <w:r w:rsidRPr="00D53937">
        <w:rPr>
          <w:sz w:val="20"/>
        </w:rPr>
        <w:t>&lt;1&gt; Номер муниципального задания присваивается в установленном органе местного самоуправления муниципального района.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sz w:val="20"/>
        </w:rPr>
      </w:pPr>
      <w:bookmarkStart w:id="14" w:name="P1241"/>
      <w:bookmarkEnd w:id="14"/>
      <w:r w:rsidRPr="00D53937">
        <w:rPr>
          <w:sz w:val="20"/>
        </w:rPr>
        <w:t>&lt;2&gt;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72762C" w:rsidRPr="00D53937" w:rsidRDefault="0072762C" w:rsidP="00D53937">
      <w:pPr>
        <w:widowControl w:val="0"/>
        <w:autoSpaceDE w:val="0"/>
        <w:autoSpaceDN w:val="0"/>
        <w:spacing w:line="240" w:lineRule="auto"/>
        <w:ind w:firstLine="540"/>
        <w:rPr>
          <w:rFonts w:ascii="Courier New" w:hAnsi="Courier New" w:cs="Courier New"/>
          <w:color w:val="000000"/>
          <w:sz w:val="20"/>
        </w:rPr>
        <w:sectPr w:rsidR="0072762C" w:rsidRPr="00D53937" w:rsidSect="002E3894">
          <w:pgSz w:w="16838" w:h="11909" w:orient="landscape"/>
          <w:pgMar w:top="1085" w:right="1202" w:bottom="723" w:left="1185" w:header="0" w:footer="6" w:gutter="0"/>
          <w:cols w:space="720"/>
          <w:noEndnote/>
          <w:docGrid w:linePitch="360"/>
        </w:sectPr>
      </w:pPr>
      <w:bookmarkStart w:id="15" w:name="P1242"/>
      <w:bookmarkEnd w:id="15"/>
      <w:r w:rsidRPr="00D53937">
        <w:rPr>
          <w:rFonts w:ascii="Courier New" w:hAnsi="Courier New" w:cs="Courier New"/>
          <w:color w:val="000000"/>
          <w:sz w:val="20"/>
        </w:rPr>
        <w:t>&lt;3&gt;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72762C" w:rsidRDefault="0072762C" w:rsidP="00157CE7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sectPr w:rsidR="0072762C" w:rsidSect="00CB660D">
      <w:headerReference w:type="default" r:id="rId25"/>
      <w:headerReference w:type="first" r:id="rId26"/>
      <w:pgSz w:w="11909" w:h="16834" w:code="9"/>
      <w:pgMar w:top="1134" w:right="850" w:bottom="1134" w:left="1701" w:header="624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57" w:rsidRDefault="00C90157">
      <w:r>
        <w:separator/>
      </w:r>
    </w:p>
  </w:endnote>
  <w:endnote w:type="continuationSeparator" w:id="0">
    <w:p w:rsidR="00C90157" w:rsidRDefault="00C9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57" w:rsidRDefault="00C90157">
      <w:r>
        <w:separator/>
      </w:r>
    </w:p>
  </w:footnote>
  <w:footnote w:type="continuationSeparator" w:id="0">
    <w:p w:rsidR="00C90157" w:rsidRDefault="00C90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A0A" w:rsidRDefault="001A1A0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  <w:p w:rsidR="001A1A0A" w:rsidRDefault="001A1A0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A0A" w:rsidRDefault="001A1A0A">
    <w:pPr>
      <w:pStyle w:val="a3"/>
      <w:jc w:val="center"/>
    </w:pPr>
  </w:p>
  <w:p w:rsidR="001A1A0A" w:rsidRDefault="001A1A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</w:rPr>
    </w:lvl>
  </w:abstractNum>
  <w:abstractNum w:abstractNumId="13" w15:restartNumberingAfterBreak="0">
    <w:nsid w:val="01567B22"/>
    <w:multiLevelType w:val="multilevel"/>
    <w:tmpl w:val="5156E55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7893A71"/>
    <w:multiLevelType w:val="hybridMultilevel"/>
    <w:tmpl w:val="8E24A0D8"/>
    <w:lvl w:ilvl="0" w:tplc="61D6A2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0BE2196B"/>
    <w:multiLevelType w:val="multilevel"/>
    <w:tmpl w:val="BBDA4CB8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138E74F3"/>
    <w:multiLevelType w:val="hybridMultilevel"/>
    <w:tmpl w:val="22EC4434"/>
    <w:lvl w:ilvl="0" w:tplc="38C2FCA0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199814C4"/>
    <w:multiLevelType w:val="hybridMultilevel"/>
    <w:tmpl w:val="01DC9FCC"/>
    <w:lvl w:ilvl="0" w:tplc="86B4354C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1FF40DBD"/>
    <w:multiLevelType w:val="multilevel"/>
    <w:tmpl w:val="62F4A7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14F12D5"/>
    <w:multiLevelType w:val="singleLevel"/>
    <w:tmpl w:val="D8E8C83A"/>
    <w:lvl w:ilvl="0">
      <w:start w:val="1"/>
      <w:numFmt w:val="bullet"/>
      <w:pStyle w:val="Style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27FC25A2"/>
    <w:multiLevelType w:val="multilevel"/>
    <w:tmpl w:val="FCECB4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A106A3F"/>
    <w:multiLevelType w:val="multilevel"/>
    <w:tmpl w:val="9EDCD1E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3561F0E"/>
    <w:multiLevelType w:val="hybridMultilevel"/>
    <w:tmpl w:val="5260A784"/>
    <w:lvl w:ilvl="0" w:tplc="3AF09B10">
      <w:start w:val="1"/>
      <w:numFmt w:val="decimal"/>
      <w:lvlText w:val="%1."/>
      <w:lvlJc w:val="left"/>
      <w:pPr>
        <w:ind w:left="2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0" w:hanging="180"/>
      </w:pPr>
      <w:rPr>
        <w:rFonts w:cs="Times New Roman"/>
      </w:rPr>
    </w:lvl>
  </w:abstractNum>
  <w:abstractNum w:abstractNumId="23" w15:restartNumberingAfterBreak="0">
    <w:nsid w:val="3F555AE0"/>
    <w:multiLevelType w:val="multilevel"/>
    <w:tmpl w:val="FC0E6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23360AD"/>
    <w:multiLevelType w:val="multilevel"/>
    <w:tmpl w:val="3B5A7E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46807F8"/>
    <w:multiLevelType w:val="hybridMultilevel"/>
    <w:tmpl w:val="A710A37A"/>
    <w:lvl w:ilvl="0" w:tplc="DA80F2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46DE06BC"/>
    <w:multiLevelType w:val="hybridMultilevel"/>
    <w:tmpl w:val="0C045C7E"/>
    <w:lvl w:ilvl="0" w:tplc="911C735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AC657C5"/>
    <w:multiLevelType w:val="multilevel"/>
    <w:tmpl w:val="B54490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897E7E"/>
    <w:multiLevelType w:val="multilevel"/>
    <w:tmpl w:val="053AD020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29" w15:restartNumberingAfterBreak="0">
    <w:nsid w:val="4D8C4669"/>
    <w:multiLevelType w:val="hybridMultilevel"/>
    <w:tmpl w:val="E7FA1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F434D6"/>
    <w:multiLevelType w:val="multilevel"/>
    <w:tmpl w:val="511CF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0527173"/>
    <w:multiLevelType w:val="hybridMultilevel"/>
    <w:tmpl w:val="8CF87782"/>
    <w:lvl w:ilvl="0" w:tplc="27985E84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2" w15:restartNumberingAfterBreak="0">
    <w:nsid w:val="63267364"/>
    <w:multiLevelType w:val="multilevel"/>
    <w:tmpl w:val="36C82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8A53EB7"/>
    <w:multiLevelType w:val="multilevel"/>
    <w:tmpl w:val="76A873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B032CBC"/>
    <w:multiLevelType w:val="multilevel"/>
    <w:tmpl w:val="BF64E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BE51128"/>
    <w:multiLevelType w:val="hybridMultilevel"/>
    <w:tmpl w:val="88C8D07C"/>
    <w:lvl w:ilvl="0" w:tplc="4C745BE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 w15:restartNumberingAfterBreak="0">
    <w:nsid w:val="71EE19FE"/>
    <w:multiLevelType w:val="hybridMultilevel"/>
    <w:tmpl w:val="BA863254"/>
    <w:lvl w:ilvl="0" w:tplc="0682E1D2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7" w15:restartNumberingAfterBreak="0">
    <w:nsid w:val="79D824D7"/>
    <w:multiLevelType w:val="hybridMultilevel"/>
    <w:tmpl w:val="6E6455EA"/>
    <w:lvl w:ilvl="0" w:tplc="E306E2FC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8" w15:restartNumberingAfterBreak="0">
    <w:nsid w:val="7A8D39C3"/>
    <w:multiLevelType w:val="multilevel"/>
    <w:tmpl w:val="3C50145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9"/>
  </w:num>
  <w:num w:numId="2">
    <w:abstractNumId w:val="35"/>
  </w:num>
  <w:num w:numId="3">
    <w:abstractNumId w:val="16"/>
  </w:num>
  <w:num w:numId="4">
    <w:abstractNumId w:val="28"/>
  </w:num>
  <w:num w:numId="5">
    <w:abstractNumId w:val="36"/>
  </w:num>
  <w:num w:numId="6">
    <w:abstractNumId w:val="26"/>
  </w:num>
  <w:num w:numId="7">
    <w:abstractNumId w:val="25"/>
  </w:num>
  <w:num w:numId="8">
    <w:abstractNumId w:val="14"/>
  </w:num>
  <w:num w:numId="9">
    <w:abstractNumId w:val="32"/>
  </w:num>
  <w:num w:numId="10">
    <w:abstractNumId w:val="15"/>
  </w:num>
  <w:num w:numId="11">
    <w:abstractNumId w:val="37"/>
  </w:num>
  <w:num w:numId="12">
    <w:abstractNumId w:val="23"/>
  </w:num>
  <w:num w:numId="13">
    <w:abstractNumId w:val="21"/>
  </w:num>
  <w:num w:numId="14">
    <w:abstractNumId w:val="27"/>
  </w:num>
  <w:num w:numId="15">
    <w:abstractNumId w:val="33"/>
  </w:num>
  <w:num w:numId="16">
    <w:abstractNumId w:val="38"/>
  </w:num>
  <w:num w:numId="17">
    <w:abstractNumId w:val="13"/>
  </w:num>
  <w:num w:numId="18">
    <w:abstractNumId w:val="30"/>
  </w:num>
  <w:num w:numId="19">
    <w:abstractNumId w:val="18"/>
  </w:num>
  <w:num w:numId="20">
    <w:abstractNumId w:val="24"/>
  </w:num>
  <w:num w:numId="21">
    <w:abstractNumId w:val="34"/>
  </w:num>
  <w:num w:numId="22">
    <w:abstractNumId w:val="20"/>
  </w:num>
  <w:num w:numId="23">
    <w:abstractNumId w:val="31"/>
  </w:num>
  <w:num w:numId="24">
    <w:abstractNumId w:val="22"/>
  </w:num>
  <w:num w:numId="25">
    <w:abstractNumId w:val="17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AF"/>
    <w:rsid w:val="000016E2"/>
    <w:rsid w:val="00001BC2"/>
    <w:rsid w:val="00002CF8"/>
    <w:rsid w:val="000045A3"/>
    <w:rsid w:val="0000595F"/>
    <w:rsid w:val="000060F6"/>
    <w:rsid w:val="00010738"/>
    <w:rsid w:val="00010F13"/>
    <w:rsid w:val="0001618F"/>
    <w:rsid w:val="0002154C"/>
    <w:rsid w:val="00021E87"/>
    <w:rsid w:val="00024582"/>
    <w:rsid w:val="000250EF"/>
    <w:rsid w:val="0002578C"/>
    <w:rsid w:val="00026523"/>
    <w:rsid w:val="00027927"/>
    <w:rsid w:val="00030792"/>
    <w:rsid w:val="00031667"/>
    <w:rsid w:val="000345D3"/>
    <w:rsid w:val="00034991"/>
    <w:rsid w:val="00034EDB"/>
    <w:rsid w:val="000412D8"/>
    <w:rsid w:val="00046469"/>
    <w:rsid w:val="00050CE4"/>
    <w:rsid w:val="0005133F"/>
    <w:rsid w:val="0005135F"/>
    <w:rsid w:val="00053E41"/>
    <w:rsid w:val="00055123"/>
    <w:rsid w:val="000555D3"/>
    <w:rsid w:val="00055B99"/>
    <w:rsid w:val="00057F5E"/>
    <w:rsid w:val="0006320C"/>
    <w:rsid w:val="0006507B"/>
    <w:rsid w:val="0006755B"/>
    <w:rsid w:val="00067672"/>
    <w:rsid w:val="0007016D"/>
    <w:rsid w:val="000709BA"/>
    <w:rsid w:val="00070EC5"/>
    <w:rsid w:val="00073C63"/>
    <w:rsid w:val="00075398"/>
    <w:rsid w:val="0008070E"/>
    <w:rsid w:val="000851F3"/>
    <w:rsid w:val="00085326"/>
    <w:rsid w:val="0008583C"/>
    <w:rsid w:val="000906F9"/>
    <w:rsid w:val="00091298"/>
    <w:rsid w:val="00092C8D"/>
    <w:rsid w:val="00095DA5"/>
    <w:rsid w:val="000A076A"/>
    <w:rsid w:val="000A0A90"/>
    <w:rsid w:val="000A20E4"/>
    <w:rsid w:val="000B39AD"/>
    <w:rsid w:val="000B534A"/>
    <w:rsid w:val="000C035A"/>
    <w:rsid w:val="000C0DBD"/>
    <w:rsid w:val="000C31C1"/>
    <w:rsid w:val="000C3DC6"/>
    <w:rsid w:val="000C5CFE"/>
    <w:rsid w:val="000C6721"/>
    <w:rsid w:val="000C673A"/>
    <w:rsid w:val="000D18F2"/>
    <w:rsid w:val="000D33D1"/>
    <w:rsid w:val="000D3A91"/>
    <w:rsid w:val="000D3C35"/>
    <w:rsid w:val="000D3C79"/>
    <w:rsid w:val="000D53A6"/>
    <w:rsid w:val="000D68AF"/>
    <w:rsid w:val="000E02AE"/>
    <w:rsid w:val="000E0C0D"/>
    <w:rsid w:val="000E3001"/>
    <w:rsid w:val="000E64B9"/>
    <w:rsid w:val="000F1AA6"/>
    <w:rsid w:val="000F24C2"/>
    <w:rsid w:val="00101365"/>
    <w:rsid w:val="00101722"/>
    <w:rsid w:val="00101B8B"/>
    <w:rsid w:val="00103799"/>
    <w:rsid w:val="00103BF8"/>
    <w:rsid w:val="00104633"/>
    <w:rsid w:val="001056EA"/>
    <w:rsid w:val="00105D69"/>
    <w:rsid w:val="00110AD2"/>
    <w:rsid w:val="0011316D"/>
    <w:rsid w:val="00113E00"/>
    <w:rsid w:val="0011650B"/>
    <w:rsid w:val="00117061"/>
    <w:rsid w:val="00117694"/>
    <w:rsid w:val="00120D7E"/>
    <w:rsid w:val="001273D0"/>
    <w:rsid w:val="00127423"/>
    <w:rsid w:val="001311DC"/>
    <w:rsid w:val="0013365A"/>
    <w:rsid w:val="001342E3"/>
    <w:rsid w:val="00134A72"/>
    <w:rsid w:val="001378BF"/>
    <w:rsid w:val="001410D8"/>
    <w:rsid w:val="00142601"/>
    <w:rsid w:val="00144C94"/>
    <w:rsid w:val="00146369"/>
    <w:rsid w:val="001553B4"/>
    <w:rsid w:val="00155516"/>
    <w:rsid w:val="00157CE7"/>
    <w:rsid w:val="00161612"/>
    <w:rsid w:val="00162424"/>
    <w:rsid w:val="00162994"/>
    <w:rsid w:val="00164572"/>
    <w:rsid w:val="001645B5"/>
    <w:rsid w:val="0016516C"/>
    <w:rsid w:val="001679B5"/>
    <w:rsid w:val="00172773"/>
    <w:rsid w:val="001727B4"/>
    <w:rsid w:val="001737F1"/>
    <w:rsid w:val="00173EC5"/>
    <w:rsid w:val="00177813"/>
    <w:rsid w:val="001819F0"/>
    <w:rsid w:val="001820EF"/>
    <w:rsid w:val="00182BBF"/>
    <w:rsid w:val="00187F55"/>
    <w:rsid w:val="0019062A"/>
    <w:rsid w:val="00190C1E"/>
    <w:rsid w:val="0019188C"/>
    <w:rsid w:val="00191BCB"/>
    <w:rsid w:val="00195C53"/>
    <w:rsid w:val="0019799D"/>
    <w:rsid w:val="001A00C6"/>
    <w:rsid w:val="001A0302"/>
    <w:rsid w:val="001A0910"/>
    <w:rsid w:val="001A1412"/>
    <w:rsid w:val="001A1A0A"/>
    <w:rsid w:val="001A4C40"/>
    <w:rsid w:val="001A513D"/>
    <w:rsid w:val="001A6959"/>
    <w:rsid w:val="001A6FC2"/>
    <w:rsid w:val="001A7672"/>
    <w:rsid w:val="001B0496"/>
    <w:rsid w:val="001B0815"/>
    <w:rsid w:val="001B2F9A"/>
    <w:rsid w:val="001B37F3"/>
    <w:rsid w:val="001B480C"/>
    <w:rsid w:val="001B4B13"/>
    <w:rsid w:val="001B5F12"/>
    <w:rsid w:val="001B69AF"/>
    <w:rsid w:val="001C468D"/>
    <w:rsid w:val="001C6032"/>
    <w:rsid w:val="001C64C2"/>
    <w:rsid w:val="001D06B0"/>
    <w:rsid w:val="001D0D7C"/>
    <w:rsid w:val="001D1C8B"/>
    <w:rsid w:val="001D2BB2"/>
    <w:rsid w:val="001D4082"/>
    <w:rsid w:val="001D51F4"/>
    <w:rsid w:val="001D5EEE"/>
    <w:rsid w:val="001D6371"/>
    <w:rsid w:val="001E11EF"/>
    <w:rsid w:val="001E36CC"/>
    <w:rsid w:val="001E3F2C"/>
    <w:rsid w:val="001E50F6"/>
    <w:rsid w:val="001E5DF8"/>
    <w:rsid w:val="001E62A5"/>
    <w:rsid w:val="001E6EB8"/>
    <w:rsid w:val="001E745F"/>
    <w:rsid w:val="001F0514"/>
    <w:rsid w:val="001F200C"/>
    <w:rsid w:val="001F23AD"/>
    <w:rsid w:val="001F2E01"/>
    <w:rsid w:val="001F67F2"/>
    <w:rsid w:val="0020365C"/>
    <w:rsid w:val="00205C30"/>
    <w:rsid w:val="00206354"/>
    <w:rsid w:val="0020658C"/>
    <w:rsid w:val="00211083"/>
    <w:rsid w:val="002138D3"/>
    <w:rsid w:val="00214892"/>
    <w:rsid w:val="00216F58"/>
    <w:rsid w:val="002211E3"/>
    <w:rsid w:val="0022196C"/>
    <w:rsid w:val="00222B1B"/>
    <w:rsid w:val="00222FEB"/>
    <w:rsid w:val="002262F7"/>
    <w:rsid w:val="00226C0B"/>
    <w:rsid w:val="002274F6"/>
    <w:rsid w:val="00227D45"/>
    <w:rsid w:val="00230F9A"/>
    <w:rsid w:val="00231CD9"/>
    <w:rsid w:val="00233105"/>
    <w:rsid w:val="002344D8"/>
    <w:rsid w:val="00234A88"/>
    <w:rsid w:val="00235E00"/>
    <w:rsid w:val="00243C5B"/>
    <w:rsid w:val="00243F58"/>
    <w:rsid w:val="0024533A"/>
    <w:rsid w:val="0024710B"/>
    <w:rsid w:val="00247657"/>
    <w:rsid w:val="00251738"/>
    <w:rsid w:val="00252261"/>
    <w:rsid w:val="002529D2"/>
    <w:rsid w:val="00257345"/>
    <w:rsid w:val="00260A1B"/>
    <w:rsid w:val="00260C83"/>
    <w:rsid w:val="002647C9"/>
    <w:rsid w:val="00265287"/>
    <w:rsid w:val="00272C86"/>
    <w:rsid w:val="00273C18"/>
    <w:rsid w:val="002740C9"/>
    <w:rsid w:val="00275DA2"/>
    <w:rsid w:val="00277DF4"/>
    <w:rsid w:val="00277EA3"/>
    <w:rsid w:val="00281339"/>
    <w:rsid w:val="0028208D"/>
    <w:rsid w:val="00284A6D"/>
    <w:rsid w:val="00285760"/>
    <w:rsid w:val="00290EFB"/>
    <w:rsid w:val="002910B9"/>
    <w:rsid w:val="00293275"/>
    <w:rsid w:val="002943D3"/>
    <w:rsid w:val="00296E84"/>
    <w:rsid w:val="00296F9F"/>
    <w:rsid w:val="002A17B6"/>
    <w:rsid w:val="002A19A8"/>
    <w:rsid w:val="002A1BED"/>
    <w:rsid w:val="002A364A"/>
    <w:rsid w:val="002A4E76"/>
    <w:rsid w:val="002A58E6"/>
    <w:rsid w:val="002A63E8"/>
    <w:rsid w:val="002A7AA9"/>
    <w:rsid w:val="002B012F"/>
    <w:rsid w:val="002B64DB"/>
    <w:rsid w:val="002B6D8D"/>
    <w:rsid w:val="002B7B14"/>
    <w:rsid w:val="002B7E93"/>
    <w:rsid w:val="002C15AB"/>
    <w:rsid w:val="002C3D13"/>
    <w:rsid w:val="002C3F48"/>
    <w:rsid w:val="002C5C44"/>
    <w:rsid w:val="002C7093"/>
    <w:rsid w:val="002D0076"/>
    <w:rsid w:val="002D11C3"/>
    <w:rsid w:val="002D1558"/>
    <w:rsid w:val="002D225D"/>
    <w:rsid w:val="002D3898"/>
    <w:rsid w:val="002D4F66"/>
    <w:rsid w:val="002D519C"/>
    <w:rsid w:val="002D695D"/>
    <w:rsid w:val="002D7555"/>
    <w:rsid w:val="002E2DDA"/>
    <w:rsid w:val="002E374E"/>
    <w:rsid w:val="002E3894"/>
    <w:rsid w:val="002E407D"/>
    <w:rsid w:val="002E410B"/>
    <w:rsid w:val="002E5781"/>
    <w:rsid w:val="002E684A"/>
    <w:rsid w:val="002E7851"/>
    <w:rsid w:val="002F72E3"/>
    <w:rsid w:val="003008D7"/>
    <w:rsid w:val="00302151"/>
    <w:rsid w:val="003023AF"/>
    <w:rsid w:val="003031D3"/>
    <w:rsid w:val="00303A7E"/>
    <w:rsid w:val="00303F9F"/>
    <w:rsid w:val="003072DF"/>
    <w:rsid w:val="00307E57"/>
    <w:rsid w:val="0031044D"/>
    <w:rsid w:val="003112CD"/>
    <w:rsid w:val="00311B67"/>
    <w:rsid w:val="00311EB5"/>
    <w:rsid w:val="00313C85"/>
    <w:rsid w:val="003156BC"/>
    <w:rsid w:val="00316176"/>
    <w:rsid w:val="003166D2"/>
    <w:rsid w:val="00327E53"/>
    <w:rsid w:val="00330844"/>
    <w:rsid w:val="00331304"/>
    <w:rsid w:val="003350A9"/>
    <w:rsid w:val="003366EA"/>
    <w:rsid w:val="00347643"/>
    <w:rsid w:val="00347D82"/>
    <w:rsid w:val="0035033E"/>
    <w:rsid w:val="00351E3C"/>
    <w:rsid w:val="00353FD1"/>
    <w:rsid w:val="003562CD"/>
    <w:rsid w:val="00364646"/>
    <w:rsid w:val="00364A19"/>
    <w:rsid w:val="00366A5D"/>
    <w:rsid w:val="003700A7"/>
    <w:rsid w:val="003708AF"/>
    <w:rsid w:val="00371968"/>
    <w:rsid w:val="00371EB3"/>
    <w:rsid w:val="0037215B"/>
    <w:rsid w:val="00372EAA"/>
    <w:rsid w:val="0037466D"/>
    <w:rsid w:val="00374761"/>
    <w:rsid w:val="00375A15"/>
    <w:rsid w:val="003768A9"/>
    <w:rsid w:val="00382935"/>
    <w:rsid w:val="00383A4D"/>
    <w:rsid w:val="00384354"/>
    <w:rsid w:val="00385138"/>
    <w:rsid w:val="00385590"/>
    <w:rsid w:val="0038668B"/>
    <w:rsid w:val="00387039"/>
    <w:rsid w:val="00387983"/>
    <w:rsid w:val="003879AD"/>
    <w:rsid w:val="00390BBA"/>
    <w:rsid w:val="0039235A"/>
    <w:rsid w:val="00393337"/>
    <w:rsid w:val="003A0655"/>
    <w:rsid w:val="003A1C94"/>
    <w:rsid w:val="003A2BAB"/>
    <w:rsid w:val="003A31C3"/>
    <w:rsid w:val="003A360E"/>
    <w:rsid w:val="003A4ACC"/>
    <w:rsid w:val="003A534A"/>
    <w:rsid w:val="003A7E8B"/>
    <w:rsid w:val="003B0B59"/>
    <w:rsid w:val="003B1B62"/>
    <w:rsid w:val="003B2AD6"/>
    <w:rsid w:val="003B481A"/>
    <w:rsid w:val="003B6384"/>
    <w:rsid w:val="003B654C"/>
    <w:rsid w:val="003C1164"/>
    <w:rsid w:val="003C151A"/>
    <w:rsid w:val="003C2E5F"/>
    <w:rsid w:val="003C4A70"/>
    <w:rsid w:val="003D1AC6"/>
    <w:rsid w:val="003D294F"/>
    <w:rsid w:val="003D43A5"/>
    <w:rsid w:val="003D488E"/>
    <w:rsid w:val="003D6D91"/>
    <w:rsid w:val="003D7623"/>
    <w:rsid w:val="003E055F"/>
    <w:rsid w:val="003E2F83"/>
    <w:rsid w:val="003E3AB6"/>
    <w:rsid w:val="003E435E"/>
    <w:rsid w:val="003E5850"/>
    <w:rsid w:val="003E6A31"/>
    <w:rsid w:val="003F0B5A"/>
    <w:rsid w:val="003F190C"/>
    <w:rsid w:val="003F2150"/>
    <w:rsid w:val="003F2AE7"/>
    <w:rsid w:val="003F461E"/>
    <w:rsid w:val="003F5612"/>
    <w:rsid w:val="003F68D1"/>
    <w:rsid w:val="003F6EB7"/>
    <w:rsid w:val="0040000D"/>
    <w:rsid w:val="00400113"/>
    <w:rsid w:val="00401636"/>
    <w:rsid w:val="00401FC0"/>
    <w:rsid w:val="00403591"/>
    <w:rsid w:val="004041DA"/>
    <w:rsid w:val="00404FC2"/>
    <w:rsid w:val="00406160"/>
    <w:rsid w:val="004063C8"/>
    <w:rsid w:val="00407F7D"/>
    <w:rsid w:val="004116FA"/>
    <w:rsid w:val="00411C3A"/>
    <w:rsid w:val="00415F90"/>
    <w:rsid w:val="00416EE6"/>
    <w:rsid w:val="00420F81"/>
    <w:rsid w:val="00424577"/>
    <w:rsid w:val="004245DA"/>
    <w:rsid w:val="00426A25"/>
    <w:rsid w:val="00431797"/>
    <w:rsid w:val="00434288"/>
    <w:rsid w:val="004349F0"/>
    <w:rsid w:val="00435A14"/>
    <w:rsid w:val="00436B7E"/>
    <w:rsid w:val="004413F5"/>
    <w:rsid w:val="00443E5F"/>
    <w:rsid w:val="004502DF"/>
    <w:rsid w:val="004509AB"/>
    <w:rsid w:val="00451EDD"/>
    <w:rsid w:val="00453655"/>
    <w:rsid w:val="004550C8"/>
    <w:rsid w:val="00457E33"/>
    <w:rsid w:val="00461290"/>
    <w:rsid w:val="004617EC"/>
    <w:rsid w:val="004624A6"/>
    <w:rsid w:val="00462657"/>
    <w:rsid w:val="0046375C"/>
    <w:rsid w:val="00463FBC"/>
    <w:rsid w:val="00465799"/>
    <w:rsid w:val="004678DC"/>
    <w:rsid w:val="004706DB"/>
    <w:rsid w:val="00470982"/>
    <w:rsid w:val="00470A6F"/>
    <w:rsid w:val="0047193A"/>
    <w:rsid w:val="0047256E"/>
    <w:rsid w:val="00473259"/>
    <w:rsid w:val="00473489"/>
    <w:rsid w:val="00473803"/>
    <w:rsid w:val="00473C61"/>
    <w:rsid w:val="00476EF8"/>
    <w:rsid w:val="00482DA0"/>
    <w:rsid w:val="00483D15"/>
    <w:rsid w:val="00483DBA"/>
    <w:rsid w:val="00484C8E"/>
    <w:rsid w:val="00484D04"/>
    <w:rsid w:val="0049039E"/>
    <w:rsid w:val="0049143F"/>
    <w:rsid w:val="004A118C"/>
    <w:rsid w:val="004A1D5F"/>
    <w:rsid w:val="004A225D"/>
    <w:rsid w:val="004A3830"/>
    <w:rsid w:val="004A7321"/>
    <w:rsid w:val="004B0A0A"/>
    <w:rsid w:val="004B3436"/>
    <w:rsid w:val="004B3826"/>
    <w:rsid w:val="004B426B"/>
    <w:rsid w:val="004B5BCB"/>
    <w:rsid w:val="004B6663"/>
    <w:rsid w:val="004B6C32"/>
    <w:rsid w:val="004C44A6"/>
    <w:rsid w:val="004C61F0"/>
    <w:rsid w:val="004D458A"/>
    <w:rsid w:val="004D4CC9"/>
    <w:rsid w:val="004D5AD1"/>
    <w:rsid w:val="004D6766"/>
    <w:rsid w:val="004D6B27"/>
    <w:rsid w:val="004E01E1"/>
    <w:rsid w:val="004E1070"/>
    <w:rsid w:val="004E1CC1"/>
    <w:rsid w:val="004E4C46"/>
    <w:rsid w:val="004E7D11"/>
    <w:rsid w:val="004F0E9F"/>
    <w:rsid w:val="004F1F61"/>
    <w:rsid w:val="004F2619"/>
    <w:rsid w:val="004F7344"/>
    <w:rsid w:val="004F7C5D"/>
    <w:rsid w:val="00500361"/>
    <w:rsid w:val="0050054B"/>
    <w:rsid w:val="00501CE9"/>
    <w:rsid w:val="00503A8A"/>
    <w:rsid w:val="00511294"/>
    <w:rsid w:val="00515034"/>
    <w:rsid w:val="005174D9"/>
    <w:rsid w:val="00517831"/>
    <w:rsid w:val="00517A87"/>
    <w:rsid w:val="00521BF2"/>
    <w:rsid w:val="00524165"/>
    <w:rsid w:val="00524519"/>
    <w:rsid w:val="005247C6"/>
    <w:rsid w:val="00526B11"/>
    <w:rsid w:val="00530EE9"/>
    <w:rsid w:val="00534B16"/>
    <w:rsid w:val="0054085A"/>
    <w:rsid w:val="00541D75"/>
    <w:rsid w:val="00541E14"/>
    <w:rsid w:val="005424F0"/>
    <w:rsid w:val="005455DF"/>
    <w:rsid w:val="00545A04"/>
    <w:rsid w:val="00545B68"/>
    <w:rsid w:val="00545E29"/>
    <w:rsid w:val="0054643F"/>
    <w:rsid w:val="00553CE2"/>
    <w:rsid w:val="0055417E"/>
    <w:rsid w:val="00560C64"/>
    <w:rsid w:val="005653E3"/>
    <w:rsid w:val="005654F0"/>
    <w:rsid w:val="00567056"/>
    <w:rsid w:val="00567F8C"/>
    <w:rsid w:val="0057015E"/>
    <w:rsid w:val="00574A9F"/>
    <w:rsid w:val="005752BC"/>
    <w:rsid w:val="00577CD4"/>
    <w:rsid w:val="00581490"/>
    <w:rsid w:val="0058273B"/>
    <w:rsid w:val="005837F2"/>
    <w:rsid w:val="00584A41"/>
    <w:rsid w:val="005853A3"/>
    <w:rsid w:val="00586DF3"/>
    <w:rsid w:val="005905EB"/>
    <w:rsid w:val="005916A5"/>
    <w:rsid w:val="005928EB"/>
    <w:rsid w:val="005955DA"/>
    <w:rsid w:val="005A0915"/>
    <w:rsid w:val="005A1565"/>
    <w:rsid w:val="005A283A"/>
    <w:rsid w:val="005A4179"/>
    <w:rsid w:val="005A7787"/>
    <w:rsid w:val="005B2103"/>
    <w:rsid w:val="005B3742"/>
    <w:rsid w:val="005B3FF9"/>
    <w:rsid w:val="005B452B"/>
    <w:rsid w:val="005B490D"/>
    <w:rsid w:val="005C0F0F"/>
    <w:rsid w:val="005C17AF"/>
    <w:rsid w:val="005C3A19"/>
    <w:rsid w:val="005C553A"/>
    <w:rsid w:val="005C6B44"/>
    <w:rsid w:val="005D00A5"/>
    <w:rsid w:val="005D0A49"/>
    <w:rsid w:val="005D3A14"/>
    <w:rsid w:val="005D5F8E"/>
    <w:rsid w:val="005D7B82"/>
    <w:rsid w:val="005E1FEF"/>
    <w:rsid w:val="005E419E"/>
    <w:rsid w:val="005F2E79"/>
    <w:rsid w:val="005F3B64"/>
    <w:rsid w:val="005F3C52"/>
    <w:rsid w:val="005F5032"/>
    <w:rsid w:val="005F5B91"/>
    <w:rsid w:val="005F6B46"/>
    <w:rsid w:val="005F6F93"/>
    <w:rsid w:val="00604B0B"/>
    <w:rsid w:val="00606493"/>
    <w:rsid w:val="00611573"/>
    <w:rsid w:val="00615162"/>
    <w:rsid w:val="0061558D"/>
    <w:rsid w:val="00615ADA"/>
    <w:rsid w:val="006214C7"/>
    <w:rsid w:val="00621EE3"/>
    <w:rsid w:val="00622F15"/>
    <w:rsid w:val="00626BBB"/>
    <w:rsid w:val="00630340"/>
    <w:rsid w:val="00632ADB"/>
    <w:rsid w:val="006347F5"/>
    <w:rsid w:val="006372F9"/>
    <w:rsid w:val="00640F5F"/>
    <w:rsid w:val="00641849"/>
    <w:rsid w:val="0064276B"/>
    <w:rsid w:val="00644925"/>
    <w:rsid w:val="00646143"/>
    <w:rsid w:val="00646DF9"/>
    <w:rsid w:val="00647E80"/>
    <w:rsid w:val="00651899"/>
    <w:rsid w:val="00653A81"/>
    <w:rsid w:val="006568A1"/>
    <w:rsid w:val="006650EC"/>
    <w:rsid w:val="00665FA9"/>
    <w:rsid w:val="00670354"/>
    <w:rsid w:val="006720F4"/>
    <w:rsid w:val="00672183"/>
    <w:rsid w:val="00672B18"/>
    <w:rsid w:val="00672EA9"/>
    <w:rsid w:val="00673DED"/>
    <w:rsid w:val="00676CA6"/>
    <w:rsid w:val="00680227"/>
    <w:rsid w:val="006809F2"/>
    <w:rsid w:val="00680AF4"/>
    <w:rsid w:val="00681BBE"/>
    <w:rsid w:val="00681DEF"/>
    <w:rsid w:val="00682FF8"/>
    <w:rsid w:val="00683B49"/>
    <w:rsid w:val="00683BBC"/>
    <w:rsid w:val="00686832"/>
    <w:rsid w:val="00686D3E"/>
    <w:rsid w:val="00687285"/>
    <w:rsid w:val="00687ABA"/>
    <w:rsid w:val="006902A3"/>
    <w:rsid w:val="0069140A"/>
    <w:rsid w:val="00692DE4"/>
    <w:rsid w:val="00693C18"/>
    <w:rsid w:val="0069514F"/>
    <w:rsid w:val="006966FE"/>
    <w:rsid w:val="006A0A54"/>
    <w:rsid w:val="006A320B"/>
    <w:rsid w:val="006A5872"/>
    <w:rsid w:val="006A7B55"/>
    <w:rsid w:val="006B007D"/>
    <w:rsid w:val="006B0DEA"/>
    <w:rsid w:val="006B306B"/>
    <w:rsid w:val="006B3B3D"/>
    <w:rsid w:val="006B5160"/>
    <w:rsid w:val="006B566D"/>
    <w:rsid w:val="006B57BA"/>
    <w:rsid w:val="006B61FA"/>
    <w:rsid w:val="006B793B"/>
    <w:rsid w:val="006C0B79"/>
    <w:rsid w:val="006C0F8A"/>
    <w:rsid w:val="006C1D5C"/>
    <w:rsid w:val="006C3CC5"/>
    <w:rsid w:val="006C533A"/>
    <w:rsid w:val="006C5EC2"/>
    <w:rsid w:val="006D0CDE"/>
    <w:rsid w:val="006D28A9"/>
    <w:rsid w:val="006D720B"/>
    <w:rsid w:val="006E0B80"/>
    <w:rsid w:val="006E3FE8"/>
    <w:rsid w:val="006E4681"/>
    <w:rsid w:val="006E5740"/>
    <w:rsid w:val="006E5BB9"/>
    <w:rsid w:val="006E79D3"/>
    <w:rsid w:val="006F079F"/>
    <w:rsid w:val="006F2292"/>
    <w:rsid w:val="006F5357"/>
    <w:rsid w:val="006F6D4C"/>
    <w:rsid w:val="006F7577"/>
    <w:rsid w:val="006F7979"/>
    <w:rsid w:val="006F7D5D"/>
    <w:rsid w:val="00702A4A"/>
    <w:rsid w:val="007036CE"/>
    <w:rsid w:val="00703BC6"/>
    <w:rsid w:val="0070414C"/>
    <w:rsid w:val="00704611"/>
    <w:rsid w:val="007046AA"/>
    <w:rsid w:val="00704819"/>
    <w:rsid w:val="00705D85"/>
    <w:rsid w:val="0071029F"/>
    <w:rsid w:val="00710DE2"/>
    <w:rsid w:val="00710F9A"/>
    <w:rsid w:val="00713D1B"/>
    <w:rsid w:val="00713EBF"/>
    <w:rsid w:val="00716CF0"/>
    <w:rsid w:val="00717762"/>
    <w:rsid w:val="00721F73"/>
    <w:rsid w:val="00722B6C"/>
    <w:rsid w:val="0072762C"/>
    <w:rsid w:val="0072792A"/>
    <w:rsid w:val="0073065E"/>
    <w:rsid w:val="0073147C"/>
    <w:rsid w:val="007321F2"/>
    <w:rsid w:val="0073518B"/>
    <w:rsid w:val="0073569C"/>
    <w:rsid w:val="00735F6F"/>
    <w:rsid w:val="00736517"/>
    <w:rsid w:val="007365CC"/>
    <w:rsid w:val="00740797"/>
    <w:rsid w:val="00741797"/>
    <w:rsid w:val="007422DA"/>
    <w:rsid w:val="0074459E"/>
    <w:rsid w:val="007463A2"/>
    <w:rsid w:val="00747798"/>
    <w:rsid w:val="007514CF"/>
    <w:rsid w:val="00760100"/>
    <w:rsid w:val="007618EA"/>
    <w:rsid w:val="007644F8"/>
    <w:rsid w:val="00771832"/>
    <w:rsid w:val="00772A97"/>
    <w:rsid w:val="00772B24"/>
    <w:rsid w:val="00774328"/>
    <w:rsid w:val="007838FD"/>
    <w:rsid w:val="00786856"/>
    <w:rsid w:val="00787231"/>
    <w:rsid w:val="007903E8"/>
    <w:rsid w:val="0079098B"/>
    <w:rsid w:val="0079468C"/>
    <w:rsid w:val="0079536B"/>
    <w:rsid w:val="007968E7"/>
    <w:rsid w:val="00797F0C"/>
    <w:rsid w:val="007A08C8"/>
    <w:rsid w:val="007A1C9E"/>
    <w:rsid w:val="007A4F50"/>
    <w:rsid w:val="007A5C3F"/>
    <w:rsid w:val="007B27C4"/>
    <w:rsid w:val="007B32B1"/>
    <w:rsid w:val="007B37AC"/>
    <w:rsid w:val="007B5FF8"/>
    <w:rsid w:val="007B7346"/>
    <w:rsid w:val="007B7685"/>
    <w:rsid w:val="007B7AA0"/>
    <w:rsid w:val="007C0BF5"/>
    <w:rsid w:val="007C1ED7"/>
    <w:rsid w:val="007C24F4"/>
    <w:rsid w:val="007C2ABA"/>
    <w:rsid w:val="007C4999"/>
    <w:rsid w:val="007D00B2"/>
    <w:rsid w:val="007D0C53"/>
    <w:rsid w:val="007D3843"/>
    <w:rsid w:val="007D5FE6"/>
    <w:rsid w:val="007E0BC7"/>
    <w:rsid w:val="007E20C5"/>
    <w:rsid w:val="007E20DC"/>
    <w:rsid w:val="007E24B3"/>
    <w:rsid w:val="007E4D73"/>
    <w:rsid w:val="007E50CC"/>
    <w:rsid w:val="007E6608"/>
    <w:rsid w:val="007F109A"/>
    <w:rsid w:val="007F44CA"/>
    <w:rsid w:val="007F4CB4"/>
    <w:rsid w:val="00800CC1"/>
    <w:rsid w:val="008011A1"/>
    <w:rsid w:val="00801573"/>
    <w:rsid w:val="008015D1"/>
    <w:rsid w:val="0080197B"/>
    <w:rsid w:val="00802092"/>
    <w:rsid w:val="00802E12"/>
    <w:rsid w:val="0080343B"/>
    <w:rsid w:val="008040AD"/>
    <w:rsid w:val="00804130"/>
    <w:rsid w:val="008118FD"/>
    <w:rsid w:val="00815C72"/>
    <w:rsid w:val="008203A7"/>
    <w:rsid w:val="00820E2E"/>
    <w:rsid w:val="00822DD9"/>
    <w:rsid w:val="00823145"/>
    <w:rsid w:val="00824F1C"/>
    <w:rsid w:val="00825B40"/>
    <w:rsid w:val="00825BC4"/>
    <w:rsid w:val="008266BC"/>
    <w:rsid w:val="00826BFB"/>
    <w:rsid w:val="00827EAE"/>
    <w:rsid w:val="00831809"/>
    <w:rsid w:val="00835858"/>
    <w:rsid w:val="0083680A"/>
    <w:rsid w:val="008415D0"/>
    <w:rsid w:val="00841ECE"/>
    <w:rsid w:val="00843BF4"/>
    <w:rsid w:val="008508B3"/>
    <w:rsid w:val="00850924"/>
    <w:rsid w:val="00852CF7"/>
    <w:rsid w:val="00852FC5"/>
    <w:rsid w:val="008533C7"/>
    <w:rsid w:val="0085453A"/>
    <w:rsid w:val="00856DC5"/>
    <w:rsid w:val="00857F80"/>
    <w:rsid w:val="0086023E"/>
    <w:rsid w:val="008619BA"/>
    <w:rsid w:val="008743C8"/>
    <w:rsid w:val="0087544C"/>
    <w:rsid w:val="0087661B"/>
    <w:rsid w:val="0087721D"/>
    <w:rsid w:val="00877E6E"/>
    <w:rsid w:val="008827B0"/>
    <w:rsid w:val="00883664"/>
    <w:rsid w:val="00883CC3"/>
    <w:rsid w:val="0088454F"/>
    <w:rsid w:val="008871CA"/>
    <w:rsid w:val="008875D8"/>
    <w:rsid w:val="008877D2"/>
    <w:rsid w:val="00887A32"/>
    <w:rsid w:val="008913FD"/>
    <w:rsid w:val="0089151F"/>
    <w:rsid w:val="00892568"/>
    <w:rsid w:val="00895B55"/>
    <w:rsid w:val="008960E0"/>
    <w:rsid w:val="008A2F1E"/>
    <w:rsid w:val="008A46D9"/>
    <w:rsid w:val="008A4B70"/>
    <w:rsid w:val="008A7CCC"/>
    <w:rsid w:val="008B1752"/>
    <w:rsid w:val="008B29EA"/>
    <w:rsid w:val="008B3561"/>
    <w:rsid w:val="008B3692"/>
    <w:rsid w:val="008B514A"/>
    <w:rsid w:val="008C254C"/>
    <w:rsid w:val="008C3CCA"/>
    <w:rsid w:val="008C4B65"/>
    <w:rsid w:val="008C7E5F"/>
    <w:rsid w:val="008D0443"/>
    <w:rsid w:val="008D0FE1"/>
    <w:rsid w:val="008D225A"/>
    <w:rsid w:val="008D3D66"/>
    <w:rsid w:val="008D6FC8"/>
    <w:rsid w:val="008D75CA"/>
    <w:rsid w:val="008E1C94"/>
    <w:rsid w:val="008E2C6A"/>
    <w:rsid w:val="008E3DAD"/>
    <w:rsid w:val="008E640F"/>
    <w:rsid w:val="008E6502"/>
    <w:rsid w:val="008E6E56"/>
    <w:rsid w:val="008E711C"/>
    <w:rsid w:val="008F001A"/>
    <w:rsid w:val="008F3517"/>
    <w:rsid w:val="008F3A42"/>
    <w:rsid w:val="008F5323"/>
    <w:rsid w:val="008F5ECE"/>
    <w:rsid w:val="008F677F"/>
    <w:rsid w:val="008F6CF0"/>
    <w:rsid w:val="008F6F14"/>
    <w:rsid w:val="008F7418"/>
    <w:rsid w:val="008F7694"/>
    <w:rsid w:val="00902E4F"/>
    <w:rsid w:val="009046B9"/>
    <w:rsid w:val="00906FD1"/>
    <w:rsid w:val="009072A7"/>
    <w:rsid w:val="00907B89"/>
    <w:rsid w:val="009108E0"/>
    <w:rsid w:val="009132C9"/>
    <w:rsid w:val="0091518D"/>
    <w:rsid w:val="00915E7A"/>
    <w:rsid w:val="009168F5"/>
    <w:rsid w:val="0092473E"/>
    <w:rsid w:val="00924DD9"/>
    <w:rsid w:val="0093083F"/>
    <w:rsid w:val="009310AC"/>
    <w:rsid w:val="00932E99"/>
    <w:rsid w:val="009338F9"/>
    <w:rsid w:val="00934798"/>
    <w:rsid w:val="009357F4"/>
    <w:rsid w:val="009360E4"/>
    <w:rsid w:val="00937608"/>
    <w:rsid w:val="00941019"/>
    <w:rsid w:val="00941C24"/>
    <w:rsid w:val="00943E1B"/>
    <w:rsid w:val="0094456F"/>
    <w:rsid w:val="00947146"/>
    <w:rsid w:val="009471FE"/>
    <w:rsid w:val="009478FD"/>
    <w:rsid w:val="009541E8"/>
    <w:rsid w:val="009545DD"/>
    <w:rsid w:val="00955AB1"/>
    <w:rsid w:val="00955CCD"/>
    <w:rsid w:val="00960AA8"/>
    <w:rsid w:val="00966542"/>
    <w:rsid w:val="009670A2"/>
    <w:rsid w:val="009674BF"/>
    <w:rsid w:val="0097340F"/>
    <w:rsid w:val="009752BD"/>
    <w:rsid w:val="00982949"/>
    <w:rsid w:val="009837E3"/>
    <w:rsid w:val="009864CC"/>
    <w:rsid w:val="0099072C"/>
    <w:rsid w:val="009920CC"/>
    <w:rsid w:val="009A037E"/>
    <w:rsid w:val="009A1882"/>
    <w:rsid w:val="009A2773"/>
    <w:rsid w:val="009A27FA"/>
    <w:rsid w:val="009A36EC"/>
    <w:rsid w:val="009A4B52"/>
    <w:rsid w:val="009A6902"/>
    <w:rsid w:val="009B2524"/>
    <w:rsid w:val="009B290F"/>
    <w:rsid w:val="009B4531"/>
    <w:rsid w:val="009B5F25"/>
    <w:rsid w:val="009B639A"/>
    <w:rsid w:val="009B6DE2"/>
    <w:rsid w:val="009B753F"/>
    <w:rsid w:val="009B7683"/>
    <w:rsid w:val="009C216B"/>
    <w:rsid w:val="009C26E4"/>
    <w:rsid w:val="009C4CE7"/>
    <w:rsid w:val="009C6FF8"/>
    <w:rsid w:val="009C722D"/>
    <w:rsid w:val="009C79DB"/>
    <w:rsid w:val="009D1AC7"/>
    <w:rsid w:val="009D32C6"/>
    <w:rsid w:val="009D3709"/>
    <w:rsid w:val="009D514A"/>
    <w:rsid w:val="009D56AB"/>
    <w:rsid w:val="009D5CD4"/>
    <w:rsid w:val="009D652D"/>
    <w:rsid w:val="009D716B"/>
    <w:rsid w:val="009E1D85"/>
    <w:rsid w:val="009E520E"/>
    <w:rsid w:val="009E5454"/>
    <w:rsid w:val="009E7061"/>
    <w:rsid w:val="009E776D"/>
    <w:rsid w:val="009F0767"/>
    <w:rsid w:val="009F223A"/>
    <w:rsid w:val="009F3BB9"/>
    <w:rsid w:val="009F65C0"/>
    <w:rsid w:val="009F75CA"/>
    <w:rsid w:val="009F7A88"/>
    <w:rsid w:val="009F7FD5"/>
    <w:rsid w:val="00A00BE3"/>
    <w:rsid w:val="00A00FFF"/>
    <w:rsid w:val="00A01A36"/>
    <w:rsid w:val="00A01EA7"/>
    <w:rsid w:val="00A03291"/>
    <w:rsid w:val="00A05747"/>
    <w:rsid w:val="00A133E0"/>
    <w:rsid w:val="00A144AB"/>
    <w:rsid w:val="00A14995"/>
    <w:rsid w:val="00A158FA"/>
    <w:rsid w:val="00A16301"/>
    <w:rsid w:val="00A17632"/>
    <w:rsid w:val="00A17D3C"/>
    <w:rsid w:val="00A215F2"/>
    <w:rsid w:val="00A23493"/>
    <w:rsid w:val="00A2367D"/>
    <w:rsid w:val="00A25DA9"/>
    <w:rsid w:val="00A27211"/>
    <w:rsid w:val="00A309C8"/>
    <w:rsid w:val="00A30C5E"/>
    <w:rsid w:val="00A32425"/>
    <w:rsid w:val="00A332D1"/>
    <w:rsid w:val="00A34038"/>
    <w:rsid w:val="00A34288"/>
    <w:rsid w:val="00A345C0"/>
    <w:rsid w:val="00A36B0F"/>
    <w:rsid w:val="00A42C82"/>
    <w:rsid w:val="00A472E0"/>
    <w:rsid w:val="00A526CB"/>
    <w:rsid w:val="00A530F1"/>
    <w:rsid w:val="00A545F2"/>
    <w:rsid w:val="00A61A32"/>
    <w:rsid w:val="00A6530D"/>
    <w:rsid w:val="00A66044"/>
    <w:rsid w:val="00A67584"/>
    <w:rsid w:val="00A6789F"/>
    <w:rsid w:val="00A71B86"/>
    <w:rsid w:val="00A7607B"/>
    <w:rsid w:val="00A87D07"/>
    <w:rsid w:val="00A90C6D"/>
    <w:rsid w:val="00A90DB1"/>
    <w:rsid w:val="00A91E54"/>
    <w:rsid w:val="00A92182"/>
    <w:rsid w:val="00A92E6F"/>
    <w:rsid w:val="00A943E6"/>
    <w:rsid w:val="00A95151"/>
    <w:rsid w:val="00A953F9"/>
    <w:rsid w:val="00A97E49"/>
    <w:rsid w:val="00AA03B8"/>
    <w:rsid w:val="00AA046F"/>
    <w:rsid w:val="00AA1519"/>
    <w:rsid w:val="00AA1DAD"/>
    <w:rsid w:val="00AA2E54"/>
    <w:rsid w:val="00AA3ED0"/>
    <w:rsid w:val="00AA4FA5"/>
    <w:rsid w:val="00AA5FB6"/>
    <w:rsid w:val="00AA68E5"/>
    <w:rsid w:val="00AA7B07"/>
    <w:rsid w:val="00AB20A3"/>
    <w:rsid w:val="00AB6129"/>
    <w:rsid w:val="00AB7EF0"/>
    <w:rsid w:val="00AC0607"/>
    <w:rsid w:val="00AC144F"/>
    <w:rsid w:val="00AC1809"/>
    <w:rsid w:val="00AC5AA0"/>
    <w:rsid w:val="00AC641D"/>
    <w:rsid w:val="00AD060C"/>
    <w:rsid w:val="00AD06AE"/>
    <w:rsid w:val="00AD1F35"/>
    <w:rsid w:val="00AD35F5"/>
    <w:rsid w:val="00AD364F"/>
    <w:rsid w:val="00AD4CA6"/>
    <w:rsid w:val="00AD5F11"/>
    <w:rsid w:val="00AD7AC2"/>
    <w:rsid w:val="00AD7AF1"/>
    <w:rsid w:val="00AE0905"/>
    <w:rsid w:val="00AE0F4A"/>
    <w:rsid w:val="00AE2E70"/>
    <w:rsid w:val="00AE30A4"/>
    <w:rsid w:val="00AE35A5"/>
    <w:rsid w:val="00AE489A"/>
    <w:rsid w:val="00AE74AD"/>
    <w:rsid w:val="00AF0C5F"/>
    <w:rsid w:val="00AF1867"/>
    <w:rsid w:val="00AF221F"/>
    <w:rsid w:val="00AF28F7"/>
    <w:rsid w:val="00AF3DB0"/>
    <w:rsid w:val="00AF48B6"/>
    <w:rsid w:val="00AF49C4"/>
    <w:rsid w:val="00AF5D86"/>
    <w:rsid w:val="00AF7368"/>
    <w:rsid w:val="00B01AD5"/>
    <w:rsid w:val="00B05577"/>
    <w:rsid w:val="00B10FC7"/>
    <w:rsid w:val="00B11B9E"/>
    <w:rsid w:val="00B11F2E"/>
    <w:rsid w:val="00B13529"/>
    <w:rsid w:val="00B15FF3"/>
    <w:rsid w:val="00B161A4"/>
    <w:rsid w:val="00B161E2"/>
    <w:rsid w:val="00B251A5"/>
    <w:rsid w:val="00B2575B"/>
    <w:rsid w:val="00B32E30"/>
    <w:rsid w:val="00B33C62"/>
    <w:rsid w:val="00B3688E"/>
    <w:rsid w:val="00B42CC1"/>
    <w:rsid w:val="00B46145"/>
    <w:rsid w:val="00B47344"/>
    <w:rsid w:val="00B479E9"/>
    <w:rsid w:val="00B55C55"/>
    <w:rsid w:val="00B5736C"/>
    <w:rsid w:val="00B618E2"/>
    <w:rsid w:val="00B67E9C"/>
    <w:rsid w:val="00B700C1"/>
    <w:rsid w:val="00B70861"/>
    <w:rsid w:val="00B720E8"/>
    <w:rsid w:val="00B733E8"/>
    <w:rsid w:val="00B775F1"/>
    <w:rsid w:val="00B81BBC"/>
    <w:rsid w:val="00B8343A"/>
    <w:rsid w:val="00B834EA"/>
    <w:rsid w:val="00B843FE"/>
    <w:rsid w:val="00B848FC"/>
    <w:rsid w:val="00B86478"/>
    <w:rsid w:val="00B86B70"/>
    <w:rsid w:val="00B91D49"/>
    <w:rsid w:val="00B92454"/>
    <w:rsid w:val="00B93000"/>
    <w:rsid w:val="00BA0227"/>
    <w:rsid w:val="00BA0492"/>
    <w:rsid w:val="00BA25E9"/>
    <w:rsid w:val="00BA5B1D"/>
    <w:rsid w:val="00BA6A5C"/>
    <w:rsid w:val="00BA6A62"/>
    <w:rsid w:val="00BB2190"/>
    <w:rsid w:val="00BB23E3"/>
    <w:rsid w:val="00BB3F56"/>
    <w:rsid w:val="00BB4315"/>
    <w:rsid w:val="00BB4EA5"/>
    <w:rsid w:val="00BB4F27"/>
    <w:rsid w:val="00BB5A52"/>
    <w:rsid w:val="00BB7001"/>
    <w:rsid w:val="00BC052D"/>
    <w:rsid w:val="00BC067C"/>
    <w:rsid w:val="00BC2CF1"/>
    <w:rsid w:val="00BC3B31"/>
    <w:rsid w:val="00BC45EF"/>
    <w:rsid w:val="00BC524A"/>
    <w:rsid w:val="00BC57B0"/>
    <w:rsid w:val="00BC6C38"/>
    <w:rsid w:val="00BD2E57"/>
    <w:rsid w:val="00BD32F6"/>
    <w:rsid w:val="00BD4AD1"/>
    <w:rsid w:val="00BD7AB2"/>
    <w:rsid w:val="00BD7B8B"/>
    <w:rsid w:val="00BE092D"/>
    <w:rsid w:val="00BE3173"/>
    <w:rsid w:val="00BF215D"/>
    <w:rsid w:val="00BF40A5"/>
    <w:rsid w:val="00BF64EE"/>
    <w:rsid w:val="00BF7D0B"/>
    <w:rsid w:val="00BF7F29"/>
    <w:rsid w:val="00C002C3"/>
    <w:rsid w:val="00C003A9"/>
    <w:rsid w:val="00C01D85"/>
    <w:rsid w:val="00C031A0"/>
    <w:rsid w:val="00C03514"/>
    <w:rsid w:val="00C06F4C"/>
    <w:rsid w:val="00C109DD"/>
    <w:rsid w:val="00C1229E"/>
    <w:rsid w:val="00C15320"/>
    <w:rsid w:val="00C17663"/>
    <w:rsid w:val="00C21362"/>
    <w:rsid w:val="00C22258"/>
    <w:rsid w:val="00C22883"/>
    <w:rsid w:val="00C25838"/>
    <w:rsid w:val="00C25EF8"/>
    <w:rsid w:val="00C27144"/>
    <w:rsid w:val="00C31EA2"/>
    <w:rsid w:val="00C336F5"/>
    <w:rsid w:val="00C40C3A"/>
    <w:rsid w:val="00C42906"/>
    <w:rsid w:val="00C42C7A"/>
    <w:rsid w:val="00C43F1D"/>
    <w:rsid w:val="00C43F95"/>
    <w:rsid w:val="00C44EDD"/>
    <w:rsid w:val="00C45898"/>
    <w:rsid w:val="00C46A86"/>
    <w:rsid w:val="00C46CCA"/>
    <w:rsid w:val="00C46CE9"/>
    <w:rsid w:val="00C46FA9"/>
    <w:rsid w:val="00C508E7"/>
    <w:rsid w:val="00C50EB2"/>
    <w:rsid w:val="00C5128A"/>
    <w:rsid w:val="00C51A93"/>
    <w:rsid w:val="00C527A4"/>
    <w:rsid w:val="00C52A8A"/>
    <w:rsid w:val="00C536E4"/>
    <w:rsid w:val="00C54BA3"/>
    <w:rsid w:val="00C55527"/>
    <w:rsid w:val="00C57460"/>
    <w:rsid w:val="00C65230"/>
    <w:rsid w:val="00C660EE"/>
    <w:rsid w:val="00C70776"/>
    <w:rsid w:val="00C7328D"/>
    <w:rsid w:val="00C75565"/>
    <w:rsid w:val="00C75B51"/>
    <w:rsid w:val="00C75E1B"/>
    <w:rsid w:val="00C75F3B"/>
    <w:rsid w:val="00C762B1"/>
    <w:rsid w:val="00C769C8"/>
    <w:rsid w:val="00C769D2"/>
    <w:rsid w:val="00C77C45"/>
    <w:rsid w:val="00C82E22"/>
    <w:rsid w:val="00C86611"/>
    <w:rsid w:val="00C86AAA"/>
    <w:rsid w:val="00C87493"/>
    <w:rsid w:val="00C90157"/>
    <w:rsid w:val="00C90F9C"/>
    <w:rsid w:val="00C925F9"/>
    <w:rsid w:val="00C92965"/>
    <w:rsid w:val="00C92CE7"/>
    <w:rsid w:val="00C937F1"/>
    <w:rsid w:val="00C94AA3"/>
    <w:rsid w:val="00C94BFE"/>
    <w:rsid w:val="00C95399"/>
    <w:rsid w:val="00C95D67"/>
    <w:rsid w:val="00CA225F"/>
    <w:rsid w:val="00CA3F35"/>
    <w:rsid w:val="00CA4EAC"/>
    <w:rsid w:val="00CA5093"/>
    <w:rsid w:val="00CA5990"/>
    <w:rsid w:val="00CA61FB"/>
    <w:rsid w:val="00CB0580"/>
    <w:rsid w:val="00CB170F"/>
    <w:rsid w:val="00CB198C"/>
    <w:rsid w:val="00CB1A69"/>
    <w:rsid w:val="00CB21BF"/>
    <w:rsid w:val="00CB660D"/>
    <w:rsid w:val="00CC2F08"/>
    <w:rsid w:val="00CC41F0"/>
    <w:rsid w:val="00CC6319"/>
    <w:rsid w:val="00CC6AE5"/>
    <w:rsid w:val="00CC7514"/>
    <w:rsid w:val="00CC75EB"/>
    <w:rsid w:val="00CD0D61"/>
    <w:rsid w:val="00CD400E"/>
    <w:rsid w:val="00CD607A"/>
    <w:rsid w:val="00CD67BA"/>
    <w:rsid w:val="00CE1F9C"/>
    <w:rsid w:val="00CE288E"/>
    <w:rsid w:val="00CE7098"/>
    <w:rsid w:val="00CE7BF6"/>
    <w:rsid w:val="00CF08DA"/>
    <w:rsid w:val="00CF1C41"/>
    <w:rsid w:val="00CF32AC"/>
    <w:rsid w:val="00CF4CC5"/>
    <w:rsid w:val="00D008F0"/>
    <w:rsid w:val="00D024B8"/>
    <w:rsid w:val="00D05018"/>
    <w:rsid w:val="00D10898"/>
    <w:rsid w:val="00D12720"/>
    <w:rsid w:val="00D129A8"/>
    <w:rsid w:val="00D15F56"/>
    <w:rsid w:val="00D17FC1"/>
    <w:rsid w:val="00D216FA"/>
    <w:rsid w:val="00D2254D"/>
    <w:rsid w:val="00D2433E"/>
    <w:rsid w:val="00D26817"/>
    <w:rsid w:val="00D27BD7"/>
    <w:rsid w:val="00D32331"/>
    <w:rsid w:val="00D323F4"/>
    <w:rsid w:val="00D330F6"/>
    <w:rsid w:val="00D34F78"/>
    <w:rsid w:val="00D40748"/>
    <w:rsid w:val="00D42A49"/>
    <w:rsid w:val="00D435C4"/>
    <w:rsid w:val="00D460AF"/>
    <w:rsid w:val="00D513B4"/>
    <w:rsid w:val="00D515A3"/>
    <w:rsid w:val="00D53937"/>
    <w:rsid w:val="00D5415B"/>
    <w:rsid w:val="00D5464F"/>
    <w:rsid w:val="00D606B9"/>
    <w:rsid w:val="00D61295"/>
    <w:rsid w:val="00D62736"/>
    <w:rsid w:val="00D6275D"/>
    <w:rsid w:val="00D6461C"/>
    <w:rsid w:val="00D66AEF"/>
    <w:rsid w:val="00D679FF"/>
    <w:rsid w:val="00D703ED"/>
    <w:rsid w:val="00D72B79"/>
    <w:rsid w:val="00D73AA8"/>
    <w:rsid w:val="00D745ED"/>
    <w:rsid w:val="00D752EA"/>
    <w:rsid w:val="00D767E7"/>
    <w:rsid w:val="00D76CA2"/>
    <w:rsid w:val="00D8052D"/>
    <w:rsid w:val="00D80722"/>
    <w:rsid w:val="00D80C53"/>
    <w:rsid w:val="00D82642"/>
    <w:rsid w:val="00D862A1"/>
    <w:rsid w:val="00D86507"/>
    <w:rsid w:val="00D9122E"/>
    <w:rsid w:val="00D9133D"/>
    <w:rsid w:val="00D93C53"/>
    <w:rsid w:val="00D94F37"/>
    <w:rsid w:val="00D97190"/>
    <w:rsid w:val="00DA0F18"/>
    <w:rsid w:val="00DA1B16"/>
    <w:rsid w:val="00DA3F68"/>
    <w:rsid w:val="00DA5195"/>
    <w:rsid w:val="00DA5A54"/>
    <w:rsid w:val="00DA5CFB"/>
    <w:rsid w:val="00DB0E4F"/>
    <w:rsid w:val="00DB2F61"/>
    <w:rsid w:val="00DB41F3"/>
    <w:rsid w:val="00DB4268"/>
    <w:rsid w:val="00DB4AA1"/>
    <w:rsid w:val="00DB71DC"/>
    <w:rsid w:val="00DC0725"/>
    <w:rsid w:val="00DC09B0"/>
    <w:rsid w:val="00DC19E0"/>
    <w:rsid w:val="00DC3D17"/>
    <w:rsid w:val="00DC3E79"/>
    <w:rsid w:val="00DC7289"/>
    <w:rsid w:val="00DC7741"/>
    <w:rsid w:val="00DD0AA9"/>
    <w:rsid w:val="00DD55F4"/>
    <w:rsid w:val="00DD5D38"/>
    <w:rsid w:val="00DD71F8"/>
    <w:rsid w:val="00DD74FA"/>
    <w:rsid w:val="00DE2F1C"/>
    <w:rsid w:val="00DE533B"/>
    <w:rsid w:val="00DE582E"/>
    <w:rsid w:val="00DE77D5"/>
    <w:rsid w:val="00DE7BC6"/>
    <w:rsid w:val="00DE7DB1"/>
    <w:rsid w:val="00DF434B"/>
    <w:rsid w:val="00DF54A7"/>
    <w:rsid w:val="00DF5CA0"/>
    <w:rsid w:val="00DF6787"/>
    <w:rsid w:val="00DF6CAB"/>
    <w:rsid w:val="00DF723C"/>
    <w:rsid w:val="00E007FE"/>
    <w:rsid w:val="00E03BFD"/>
    <w:rsid w:val="00E03F5D"/>
    <w:rsid w:val="00E0421A"/>
    <w:rsid w:val="00E056E0"/>
    <w:rsid w:val="00E067F1"/>
    <w:rsid w:val="00E07C9E"/>
    <w:rsid w:val="00E14B7D"/>
    <w:rsid w:val="00E20980"/>
    <w:rsid w:val="00E222F9"/>
    <w:rsid w:val="00E3133E"/>
    <w:rsid w:val="00E33D36"/>
    <w:rsid w:val="00E33DB8"/>
    <w:rsid w:val="00E342A1"/>
    <w:rsid w:val="00E358CC"/>
    <w:rsid w:val="00E40AE9"/>
    <w:rsid w:val="00E426BD"/>
    <w:rsid w:val="00E42C41"/>
    <w:rsid w:val="00E45E55"/>
    <w:rsid w:val="00E51D54"/>
    <w:rsid w:val="00E54A6D"/>
    <w:rsid w:val="00E60FE7"/>
    <w:rsid w:val="00E61974"/>
    <w:rsid w:val="00E62517"/>
    <w:rsid w:val="00E62CB0"/>
    <w:rsid w:val="00E6424C"/>
    <w:rsid w:val="00E64801"/>
    <w:rsid w:val="00E66125"/>
    <w:rsid w:val="00E66E00"/>
    <w:rsid w:val="00E672D5"/>
    <w:rsid w:val="00E702EA"/>
    <w:rsid w:val="00E7051E"/>
    <w:rsid w:val="00E70B43"/>
    <w:rsid w:val="00E73FE2"/>
    <w:rsid w:val="00E75189"/>
    <w:rsid w:val="00E75F22"/>
    <w:rsid w:val="00E82A96"/>
    <w:rsid w:val="00E8660E"/>
    <w:rsid w:val="00E874EE"/>
    <w:rsid w:val="00E906CE"/>
    <w:rsid w:val="00E90E05"/>
    <w:rsid w:val="00E9221F"/>
    <w:rsid w:val="00E93AC4"/>
    <w:rsid w:val="00E96C93"/>
    <w:rsid w:val="00EA08A6"/>
    <w:rsid w:val="00EA1154"/>
    <w:rsid w:val="00EA188F"/>
    <w:rsid w:val="00EA3B18"/>
    <w:rsid w:val="00EA3B76"/>
    <w:rsid w:val="00EA7070"/>
    <w:rsid w:val="00EB593B"/>
    <w:rsid w:val="00EC1406"/>
    <w:rsid w:val="00EC3F61"/>
    <w:rsid w:val="00EC4252"/>
    <w:rsid w:val="00EC55C6"/>
    <w:rsid w:val="00EC6AAA"/>
    <w:rsid w:val="00EC7886"/>
    <w:rsid w:val="00ED28EA"/>
    <w:rsid w:val="00ED2CA9"/>
    <w:rsid w:val="00ED4BA9"/>
    <w:rsid w:val="00ED550C"/>
    <w:rsid w:val="00ED730D"/>
    <w:rsid w:val="00ED77A7"/>
    <w:rsid w:val="00EE35A3"/>
    <w:rsid w:val="00EE4739"/>
    <w:rsid w:val="00EE4918"/>
    <w:rsid w:val="00EE5544"/>
    <w:rsid w:val="00EE6894"/>
    <w:rsid w:val="00EF4139"/>
    <w:rsid w:val="00EF6790"/>
    <w:rsid w:val="00F00DD0"/>
    <w:rsid w:val="00F03B15"/>
    <w:rsid w:val="00F071D2"/>
    <w:rsid w:val="00F15647"/>
    <w:rsid w:val="00F158A5"/>
    <w:rsid w:val="00F17003"/>
    <w:rsid w:val="00F1701A"/>
    <w:rsid w:val="00F1765C"/>
    <w:rsid w:val="00F2039C"/>
    <w:rsid w:val="00F219FE"/>
    <w:rsid w:val="00F21CCA"/>
    <w:rsid w:val="00F21EE2"/>
    <w:rsid w:val="00F24228"/>
    <w:rsid w:val="00F2563A"/>
    <w:rsid w:val="00F25A2A"/>
    <w:rsid w:val="00F25FA9"/>
    <w:rsid w:val="00F26F25"/>
    <w:rsid w:val="00F27038"/>
    <w:rsid w:val="00F317A6"/>
    <w:rsid w:val="00F319B8"/>
    <w:rsid w:val="00F3578B"/>
    <w:rsid w:val="00F36193"/>
    <w:rsid w:val="00F37468"/>
    <w:rsid w:val="00F402E7"/>
    <w:rsid w:val="00F4269F"/>
    <w:rsid w:val="00F42A3F"/>
    <w:rsid w:val="00F42C81"/>
    <w:rsid w:val="00F45BF8"/>
    <w:rsid w:val="00F45D06"/>
    <w:rsid w:val="00F46006"/>
    <w:rsid w:val="00F47328"/>
    <w:rsid w:val="00F504A4"/>
    <w:rsid w:val="00F50CDA"/>
    <w:rsid w:val="00F50DD3"/>
    <w:rsid w:val="00F521A1"/>
    <w:rsid w:val="00F54AE5"/>
    <w:rsid w:val="00F5538D"/>
    <w:rsid w:val="00F57D90"/>
    <w:rsid w:val="00F620E5"/>
    <w:rsid w:val="00F626DE"/>
    <w:rsid w:val="00F628CD"/>
    <w:rsid w:val="00F65271"/>
    <w:rsid w:val="00F66295"/>
    <w:rsid w:val="00F700C5"/>
    <w:rsid w:val="00F73249"/>
    <w:rsid w:val="00F76172"/>
    <w:rsid w:val="00F76A9A"/>
    <w:rsid w:val="00F77D0A"/>
    <w:rsid w:val="00F849CE"/>
    <w:rsid w:val="00F8611F"/>
    <w:rsid w:val="00F90BD7"/>
    <w:rsid w:val="00F95D3E"/>
    <w:rsid w:val="00F95DCB"/>
    <w:rsid w:val="00F966D3"/>
    <w:rsid w:val="00F97559"/>
    <w:rsid w:val="00FA05BD"/>
    <w:rsid w:val="00FA095F"/>
    <w:rsid w:val="00FA189C"/>
    <w:rsid w:val="00FA2312"/>
    <w:rsid w:val="00FA6A50"/>
    <w:rsid w:val="00FA7B56"/>
    <w:rsid w:val="00FB009C"/>
    <w:rsid w:val="00FB08A2"/>
    <w:rsid w:val="00FB1E16"/>
    <w:rsid w:val="00FB4507"/>
    <w:rsid w:val="00FB5DF5"/>
    <w:rsid w:val="00FB699C"/>
    <w:rsid w:val="00FB7B53"/>
    <w:rsid w:val="00FC0D96"/>
    <w:rsid w:val="00FC2A55"/>
    <w:rsid w:val="00FD0D5B"/>
    <w:rsid w:val="00FD0E64"/>
    <w:rsid w:val="00FD256C"/>
    <w:rsid w:val="00FD348D"/>
    <w:rsid w:val="00FD391B"/>
    <w:rsid w:val="00FD7FD7"/>
    <w:rsid w:val="00FE00E3"/>
    <w:rsid w:val="00FE2E97"/>
    <w:rsid w:val="00FE6042"/>
    <w:rsid w:val="00FE655B"/>
    <w:rsid w:val="00FE6927"/>
    <w:rsid w:val="00FF17A6"/>
    <w:rsid w:val="00FF3912"/>
    <w:rsid w:val="00FF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0ACF56-26B7-4857-BA4F-8068080E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8FD"/>
    <w:pPr>
      <w:spacing w:line="360" w:lineRule="atLeast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118FD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9"/>
    <w:qFormat/>
    <w:rsid w:val="008118FD"/>
    <w:pPr>
      <w:keepNext/>
      <w:jc w:val="center"/>
      <w:outlineLvl w:val="1"/>
    </w:pPr>
    <w:rPr>
      <w:sz w:val="32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8118FD"/>
    <w:pPr>
      <w:keepNext/>
      <w:spacing w:line="240" w:lineRule="auto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uiPriority w:val="99"/>
    <w:qFormat/>
    <w:rsid w:val="008118FD"/>
    <w:pPr>
      <w:keepNext/>
      <w:spacing w:before="60" w:line="240" w:lineRule="auto"/>
      <w:ind w:left="680"/>
      <w:jc w:val="left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8118FD"/>
    <w:pPr>
      <w:keepNext/>
      <w:spacing w:line="240" w:lineRule="auto"/>
      <w:jc w:val="right"/>
      <w:outlineLvl w:val="4"/>
    </w:pPr>
    <w:rPr>
      <w:u w:val="single"/>
    </w:rPr>
  </w:style>
  <w:style w:type="paragraph" w:styleId="6">
    <w:name w:val="heading 6"/>
    <w:basedOn w:val="a"/>
    <w:next w:val="a"/>
    <w:link w:val="60"/>
    <w:uiPriority w:val="99"/>
    <w:qFormat/>
    <w:rsid w:val="008118FD"/>
    <w:pPr>
      <w:keepNext/>
      <w:spacing w:line="240" w:lineRule="auto"/>
      <w:jc w:val="right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8118FD"/>
    <w:pPr>
      <w:keepNext/>
      <w:spacing w:line="280" w:lineRule="atLeast"/>
      <w:jc w:val="center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118FD"/>
    <w:pPr>
      <w:keepNext/>
      <w:spacing w:line="280" w:lineRule="atLeast"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8118FD"/>
    <w:pPr>
      <w:keepNext/>
      <w:spacing w:line="280" w:lineRule="atLeast"/>
      <w:jc w:val="center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6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A36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6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A361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A361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A361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A361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A361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A361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8118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0A90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118FD"/>
    <w:pPr>
      <w:tabs>
        <w:tab w:val="center" w:pos="4153"/>
        <w:tab w:val="right" w:pos="8306"/>
      </w:tabs>
      <w:spacing w:line="240" w:lineRule="auto"/>
      <w:jc w:val="left"/>
    </w:pPr>
    <w:rPr>
      <w:noProof/>
      <w:sz w:val="16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D0E64"/>
    <w:rPr>
      <w:rFonts w:cs="Times New Roman"/>
      <w:noProof/>
      <w:sz w:val="16"/>
      <w:lang w:val="en-US" w:eastAsia="en-US" w:bidi="ar-SA"/>
    </w:rPr>
  </w:style>
  <w:style w:type="character" w:styleId="a7">
    <w:name w:val="page number"/>
    <w:basedOn w:val="a0"/>
    <w:uiPriority w:val="99"/>
    <w:rsid w:val="008118FD"/>
    <w:rPr>
      <w:rFonts w:cs="Times New Roman"/>
    </w:rPr>
  </w:style>
  <w:style w:type="paragraph" w:customStyle="1" w:styleId="a8">
    <w:name w:val="Постановление"/>
    <w:basedOn w:val="a"/>
    <w:uiPriority w:val="99"/>
    <w:rsid w:val="008118FD"/>
    <w:pPr>
      <w:jc w:val="center"/>
    </w:pPr>
    <w:rPr>
      <w:spacing w:val="6"/>
      <w:sz w:val="32"/>
    </w:rPr>
  </w:style>
  <w:style w:type="paragraph" w:customStyle="1" w:styleId="a9">
    <w:name w:val="Заголвок документа"/>
    <w:basedOn w:val="a"/>
    <w:uiPriority w:val="99"/>
    <w:rsid w:val="008118FD"/>
    <w:pPr>
      <w:spacing w:line="100" w:lineRule="atLeast"/>
      <w:jc w:val="center"/>
    </w:pPr>
    <w:rPr>
      <w:b/>
    </w:rPr>
  </w:style>
  <w:style w:type="paragraph" w:customStyle="1" w:styleId="aa">
    <w:name w:val="Заголовок документа"/>
    <w:basedOn w:val="a"/>
    <w:uiPriority w:val="99"/>
    <w:rsid w:val="008118FD"/>
    <w:pPr>
      <w:spacing w:line="100" w:lineRule="atLeast"/>
      <w:jc w:val="center"/>
    </w:pPr>
    <w:rPr>
      <w:b/>
    </w:rPr>
  </w:style>
  <w:style w:type="paragraph" w:customStyle="1" w:styleId="ab">
    <w:name w:val="Вертикальный отступ"/>
    <w:basedOn w:val="a"/>
    <w:uiPriority w:val="99"/>
    <w:rsid w:val="008118FD"/>
    <w:pPr>
      <w:spacing w:line="240" w:lineRule="auto"/>
      <w:jc w:val="center"/>
    </w:pPr>
    <w:rPr>
      <w:lang w:val="en-US"/>
    </w:rPr>
  </w:style>
  <w:style w:type="paragraph" w:customStyle="1" w:styleId="21">
    <w:name w:val="Вертикальный отступ 2"/>
    <w:basedOn w:val="a"/>
    <w:uiPriority w:val="99"/>
    <w:rsid w:val="008118FD"/>
    <w:pPr>
      <w:spacing w:line="240" w:lineRule="auto"/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uiPriority w:val="99"/>
    <w:rsid w:val="008118FD"/>
    <w:pPr>
      <w:spacing w:line="240" w:lineRule="auto"/>
      <w:jc w:val="center"/>
    </w:pPr>
    <w:rPr>
      <w:lang w:val="en-US"/>
    </w:rPr>
  </w:style>
  <w:style w:type="paragraph" w:customStyle="1" w:styleId="ac">
    <w:name w:val="Номер"/>
    <w:basedOn w:val="a"/>
    <w:uiPriority w:val="99"/>
    <w:rsid w:val="008118FD"/>
    <w:pPr>
      <w:spacing w:before="60" w:after="60" w:line="240" w:lineRule="auto"/>
      <w:jc w:val="center"/>
    </w:pPr>
  </w:style>
  <w:style w:type="paragraph" w:styleId="ad">
    <w:name w:val="Body Text Indent"/>
    <w:basedOn w:val="a"/>
    <w:link w:val="ae"/>
    <w:uiPriority w:val="99"/>
    <w:rsid w:val="008118FD"/>
    <w:pPr>
      <w:ind w:firstLine="709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A361F"/>
    <w:rPr>
      <w:sz w:val="28"/>
      <w:szCs w:val="20"/>
    </w:rPr>
  </w:style>
  <w:style w:type="paragraph" w:customStyle="1" w:styleId="af">
    <w:name w:val="Наименование"/>
    <w:basedOn w:val="a"/>
    <w:uiPriority w:val="99"/>
    <w:rsid w:val="008118FD"/>
    <w:pPr>
      <w:spacing w:line="240" w:lineRule="auto"/>
      <w:jc w:val="center"/>
    </w:pPr>
    <w:rPr>
      <w:b/>
      <w:spacing w:val="-2"/>
    </w:rPr>
  </w:style>
  <w:style w:type="paragraph" w:customStyle="1" w:styleId="31">
    <w:name w:val="Вертикальный отступ 3"/>
    <w:basedOn w:val="21"/>
    <w:uiPriority w:val="99"/>
    <w:rsid w:val="008118FD"/>
    <w:rPr>
      <w:sz w:val="28"/>
    </w:rPr>
  </w:style>
  <w:style w:type="paragraph" w:customStyle="1" w:styleId="41">
    <w:name w:val="Вертикальный отступ 4"/>
    <w:basedOn w:val="11"/>
    <w:uiPriority w:val="99"/>
    <w:rsid w:val="008118FD"/>
    <w:rPr>
      <w:sz w:val="22"/>
    </w:rPr>
  </w:style>
  <w:style w:type="paragraph" w:customStyle="1" w:styleId="12">
    <w:name w:val="Стиль1"/>
    <w:uiPriority w:val="99"/>
    <w:rsid w:val="008118FD"/>
    <w:pPr>
      <w:widowControl w:val="0"/>
    </w:pPr>
    <w:rPr>
      <w:sz w:val="28"/>
      <w:szCs w:val="20"/>
    </w:rPr>
  </w:style>
  <w:style w:type="paragraph" w:customStyle="1" w:styleId="Style3">
    <w:name w:val="Style3"/>
    <w:basedOn w:val="a"/>
    <w:uiPriority w:val="99"/>
    <w:rsid w:val="008118FD"/>
    <w:pPr>
      <w:numPr>
        <w:numId w:val="1"/>
      </w:numPr>
      <w:spacing w:line="480" w:lineRule="auto"/>
    </w:pPr>
    <w:rPr>
      <w:sz w:val="24"/>
      <w:lang w:val="en-US"/>
    </w:rPr>
  </w:style>
  <w:style w:type="paragraph" w:customStyle="1" w:styleId="ConsNormal">
    <w:name w:val="ConsNormal"/>
    <w:uiPriority w:val="99"/>
    <w:rsid w:val="008118FD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af0">
    <w:name w:val="Источник последний абзац"/>
    <w:basedOn w:val="a"/>
    <w:uiPriority w:val="99"/>
    <w:rsid w:val="008118FD"/>
    <w:pPr>
      <w:keepLines/>
      <w:spacing w:before="60" w:after="120" w:line="240" w:lineRule="auto"/>
    </w:pPr>
    <w:rPr>
      <w:sz w:val="18"/>
    </w:rPr>
  </w:style>
  <w:style w:type="paragraph" w:styleId="22">
    <w:name w:val="Body Text 2"/>
    <w:basedOn w:val="a"/>
    <w:link w:val="23"/>
    <w:uiPriority w:val="99"/>
    <w:rsid w:val="008118FD"/>
    <w:pPr>
      <w:widowControl w:val="0"/>
      <w:spacing w:line="240" w:lineRule="auto"/>
      <w:ind w:firstLine="709"/>
    </w:pPr>
    <w:rPr>
      <w:sz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A361F"/>
    <w:rPr>
      <w:sz w:val="28"/>
      <w:szCs w:val="20"/>
    </w:rPr>
  </w:style>
  <w:style w:type="paragraph" w:styleId="32">
    <w:name w:val="Body Text Indent 3"/>
    <w:basedOn w:val="a"/>
    <w:link w:val="33"/>
    <w:uiPriority w:val="99"/>
    <w:rsid w:val="008118FD"/>
    <w:pPr>
      <w:spacing w:before="60" w:line="240" w:lineRule="auto"/>
      <w:ind w:firstLine="567"/>
    </w:pPr>
    <w:rPr>
      <w:b/>
      <w:sz w:val="24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A361F"/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8118FD"/>
    <w:pPr>
      <w:widowControl w:val="0"/>
      <w:spacing w:line="240" w:lineRule="auto"/>
      <w:ind w:firstLine="709"/>
    </w:pPr>
    <w:rPr>
      <w:sz w:val="24"/>
    </w:rPr>
  </w:style>
  <w:style w:type="paragraph" w:styleId="af1">
    <w:name w:val="Body Text"/>
    <w:basedOn w:val="a"/>
    <w:link w:val="af2"/>
    <w:uiPriority w:val="99"/>
    <w:rsid w:val="008118FD"/>
    <w:pPr>
      <w:spacing w:line="240" w:lineRule="auto"/>
      <w:jc w:val="left"/>
    </w:pPr>
  </w:style>
  <w:style w:type="character" w:customStyle="1" w:styleId="af2">
    <w:name w:val="Основной текст Знак"/>
    <w:basedOn w:val="a0"/>
    <w:link w:val="af1"/>
    <w:uiPriority w:val="99"/>
    <w:locked/>
    <w:rsid w:val="00D53937"/>
    <w:rPr>
      <w:sz w:val="28"/>
    </w:rPr>
  </w:style>
  <w:style w:type="paragraph" w:customStyle="1" w:styleId="ConsNonformat">
    <w:name w:val="ConsNonformat"/>
    <w:uiPriority w:val="99"/>
    <w:rsid w:val="008118FD"/>
    <w:pPr>
      <w:widowControl w:val="0"/>
    </w:pPr>
    <w:rPr>
      <w:rFonts w:ascii="Courier New" w:hAnsi="Courier New"/>
      <w:sz w:val="20"/>
      <w:szCs w:val="20"/>
    </w:rPr>
  </w:style>
  <w:style w:type="character" w:styleId="af3">
    <w:name w:val="footnote reference"/>
    <w:basedOn w:val="a0"/>
    <w:uiPriority w:val="99"/>
    <w:semiHidden/>
    <w:rsid w:val="008118FD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rsid w:val="008118FD"/>
    <w:rPr>
      <w:sz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EA361F"/>
    <w:rPr>
      <w:sz w:val="20"/>
      <w:szCs w:val="20"/>
    </w:rPr>
  </w:style>
  <w:style w:type="paragraph" w:styleId="af6">
    <w:name w:val="Normal (Web)"/>
    <w:basedOn w:val="a"/>
    <w:uiPriority w:val="99"/>
    <w:rsid w:val="008118FD"/>
    <w:pPr>
      <w:spacing w:before="100" w:beforeAutospacing="1" w:after="100" w:afterAutospacing="1" w:line="240" w:lineRule="auto"/>
      <w:jc w:val="left"/>
    </w:pPr>
    <w:rPr>
      <w:color w:val="000000"/>
      <w:sz w:val="24"/>
      <w:szCs w:val="24"/>
    </w:rPr>
  </w:style>
  <w:style w:type="paragraph" w:styleId="24">
    <w:name w:val="Body Text Indent 2"/>
    <w:basedOn w:val="a"/>
    <w:link w:val="25"/>
    <w:uiPriority w:val="99"/>
    <w:rsid w:val="008118FD"/>
    <w:pPr>
      <w:tabs>
        <w:tab w:val="left" w:pos="5387"/>
      </w:tabs>
      <w:spacing w:line="240" w:lineRule="auto"/>
      <w:ind w:left="5387"/>
      <w:jc w:val="left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A361F"/>
    <w:rPr>
      <w:sz w:val="28"/>
      <w:szCs w:val="20"/>
    </w:rPr>
  </w:style>
  <w:style w:type="paragraph" w:styleId="34">
    <w:name w:val="Body Text 3"/>
    <w:basedOn w:val="a"/>
    <w:link w:val="35"/>
    <w:uiPriority w:val="99"/>
    <w:rsid w:val="008118FD"/>
    <w:pPr>
      <w:spacing w:line="240" w:lineRule="auto"/>
    </w:pPr>
    <w:rPr>
      <w:color w:val="FF9900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EA361F"/>
    <w:rPr>
      <w:sz w:val="16"/>
      <w:szCs w:val="16"/>
    </w:rPr>
  </w:style>
  <w:style w:type="paragraph" w:styleId="af7">
    <w:name w:val="Document Map"/>
    <w:basedOn w:val="a"/>
    <w:link w:val="af8"/>
    <w:uiPriority w:val="99"/>
    <w:semiHidden/>
    <w:rsid w:val="008118FD"/>
    <w:pPr>
      <w:shd w:val="clear" w:color="auto" w:fill="000080"/>
    </w:pPr>
    <w:rPr>
      <w:rFonts w:ascii="Tahoma" w:hAnsi="Tahoma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EA361F"/>
    <w:rPr>
      <w:sz w:val="0"/>
      <w:szCs w:val="0"/>
    </w:rPr>
  </w:style>
  <w:style w:type="paragraph" w:styleId="af9">
    <w:name w:val="Balloon Text"/>
    <w:basedOn w:val="a"/>
    <w:link w:val="afa"/>
    <w:uiPriority w:val="99"/>
    <w:semiHidden/>
    <w:rsid w:val="006A7B5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A361F"/>
    <w:rPr>
      <w:sz w:val="0"/>
      <w:szCs w:val="0"/>
    </w:rPr>
  </w:style>
  <w:style w:type="paragraph" w:customStyle="1" w:styleId="ConsPlusNormal">
    <w:name w:val="ConsPlusNormal"/>
    <w:uiPriority w:val="99"/>
    <w:rsid w:val="00D323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"/>
    <w:basedOn w:val="a"/>
    <w:uiPriority w:val="99"/>
    <w:rsid w:val="00D606B9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FontStyle23">
    <w:name w:val="Font Style23"/>
    <w:basedOn w:val="a0"/>
    <w:uiPriority w:val="99"/>
    <w:rsid w:val="00247657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A6959"/>
    <w:pPr>
      <w:widowControl w:val="0"/>
      <w:autoSpaceDE w:val="0"/>
      <w:autoSpaceDN w:val="0"/>
      <w:adjustRightInd w:val="0"/>
      <w:spacing w:line="303" w:lineRule="exact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"/>
    <w:basedOn w:val="a"/>
    <w:uiPriority w:val="99"/>
    <w:rsid w:val="006C3CC5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9">
    <w:name w:val="Font Style19"/>
    <w:basedOn w:val="a0"/>
    <w:uiPriority w:val="99"/>
    <w:rsid w:val="002A63E8"/>
    <w:rPr>
      <w:rFonts w:ascii="Times New Roman" w:hAnsi="Times New Roman" w:cs="Times New Roman"/>
      <w:sz w:val="24"/>
      <w:szCs w:val="24"/>
    </w:rPr>
  </w:style>
  <w:style w:type="paragraph" w:customStyle="1" w:styleId="afd">
    <w:name w:val="Обычный.Название подразделения"/>
    <w:uiPriority w:val="99"/>
    <w:rsid w:val="00A92182"/>
    <w:rPr>
      <w:rFonts w:ascii="SchoolBook" w:hAnsi="SchoolBook"/>
      <w:sz w:val="28"/>
      <w:szCs w:val="20"/>
    </w:rPr>
  </w:style>
  <w:style w:type="table" w:styleId="afe">
    <w:name w:val="Table Grid"/>
    <w:basedOn w:val="a1"/>
    <w:uiPriority w:val="99"/>
    <w:rsid w:val="008619B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3133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313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">
    <w:name w:val="List Paragraph"/>
    <w:basedOn w:val="a"/>
    <w:uiPriority w:val="99"/>
    <w:qFormat/>
    <w:rsid w:val="008B3692"/>
    <w:pPr>
      <w:ind w:left="720"/>
      <w:contextualSpacing/>
    </w:pPr>
  </w:style>
  <w:style w:type="character" w:customStyle="1" w:styleId="aff0">
    <w:name w:val="Основной текст_"/>
    <w:basedOn w:val="a0"/>
    <w:link w:val="26"/>
    <w:uiPriority w:val="99"/>
    <w:locked/>
    <w:rsid w:val="009F75CA"/>
    <w:rPr>
      <w:rFonts w:cs="Times New Roman"/>
      <w:sz w:val="26"/>
      <w:szCs w:val="26"/>
      <w:shd w:val="clear" w:color="auto" w:fill="FFFFFF"/>
    </w:rPr>
  </w:style>
  <w:style w:type="character" w:customStyle="1" w:styleId="aff1">
    <w:name w:val="Основной текст + Полужирный"/>
    <w:basedOn w:val="aff0"/>
    <w:uiPriority w:val="99"/>
    <w:rsid w:val="009F75CA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6">
    <w:name w:val="Основной текст2"/>
    <w:basedOn w:val="a"/>
    <w:link w:val="aff0"/>
    <w:uiPriority w:val="99"/>
    <w:rsid w:val="009F75CA"/>
    <w:pPr>
      <w:widowControl w:val="0"/>
      <w:shd w:val="clear" w:color="auto" w:fill="FFFFFF"/>
      <w:spacing w:before="360" w:after="240" w:line="240" w:lineRule="atLeast"/>
      <w:jc w:val="center"/>
    </w:pPr>
    <w:rPr>
      <w:sz w:val="26"/>
      <w:szCs w:val="26"/>
    </w:rPr>
  </w:style>
  <w:style w:type="character" w:styleId="aff2">
    <w:name w:val="Hyperlink"/>
    <w:basedOn w:val="a0"/>
    <w:uiPriority w:val="99"/>
    <w:rsid w:val="001B69AF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1B69AF"/>
    <w:rPr>
      <w:rFonts w:ascii="Times New Roman" w:hAnsi="Times New Roman" w:cs="Times New Roman"/>
      <w:sz w:val="26"/>
      <w:szCs w:val="26"/>
      <w:u w:val="none"/>
    </w:rPr>
  </w:style>
  <w:style w:type="character" w:customStyle="1" w:styleId="13">
    <w:name w:val="Заголовок №1_"/>
    <w:basedOn w:val="a0"/>
    <w:link w:val="14"/>
    <w:uiPriority w:val="99"/>
    <w:locked/>
    <w:rsid w:val="001B69AF"/>
    <w:rPr>
      <w:rFonts w:cs="Times New Roman"/>
      <w:b/>
      <w:bCs/>
      <w:spacing w:val="-20"/>
      <w:sz w:val="34"/>
      <w:szCs w:val="34"/>
      <w:shd w:val="clear" w:color="auto" w:fill="FFFFFF"/>
    </w:rPr>
  </w:style>
  <w:style w:type="character" w:customStyle="1" w:styleId="27">
    <w:name w:val="Основной текст (2)_"/>
    <w:basedOn w:val="a0"/>
    <w:link w:val="28"/>
    <w:uiPriority w:val="99"/>
    <w:locked/>
    <w:rsid w:val="001B69AF"/>
    <w:rPr>
      <w:rFonts w:cs="Times New Roman"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0"/>
    <w:link w:val="37"/>
    <w:uiPriority w:val="99"/>
    <w:locked/>
    <w:rsid w:val="001B69AF"/>
    <w:rPr>
      <w:rFonts w:cs="Times New Roman"/>
      <w:spacing w:val="10"/>
      <w:sz w:val="19"/>
      <w:szCs w:val="19"/>
      <w:shd w:val="clear" w:color="auto" w:fill="FFFFFF"/>
    </w:rPr>
  </w:style>
  <w:style w:type="character" w:customStyle="1" w:styleId="42">
    <w:name w:val="Основной текст (4)_"/>
    <w:basedOn w:val="a0"/>
    <w:link w:val="410"/>
    <w:uiPriority w:val="99"/>
    <w:locked/>
    <w:rsid w:val="001B69AF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ff3">
    <w:name w:val="Колонтитул_"/>
    <w:basedOn w:val="a0"/>
    <w:link w:val="15"/>
    <w:uiPriority w:val="99"/>
    <w:locked/>
    <w:rsid w:val="001B69AF"/>
    <w:rPr>
      <w:rFonts w:ascii="Times New Roman" w:hAnsi="Times New Roman" w:cs="Times New Roman"/>
      <w:sz w:val="26"/>
      <w:szCs w:val="26"/>
      <w:u w:val="none"/>
    </w:rPr>
  </w:style>
  <w:style w:type="character" w:customStyle="1" w:styleId="aff4">
    <w:name w:val="Колонтитул"/>
    <w:basedOn w:val="aff3"/>
    <w:uiPriority w:val="99"/>
    <w:rsid w:val="001B69A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ff5">
    <w:name w:val="Основной текст + Малые прописные"/>
    <w:basedOn w:val="aff0"/>
    <w:uiPriority w:val="99"/>
    <w:rsid w:val="001B69AF"/>
    <w:rPr>
      <w:rFonts w:ascii="Times New Roman" w:hAnsi="Times New Roman" w:cs="Times New Roman"/>
      <w:smallCaps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/>
    </w:rPr>
  </w:style>
  <w:style w:type="character" w:customStyle="1" w:styleId="16">
    <w:name w:val="Основной текст + Малые прописные1"/>
    <w:aliases w:val="Интервал 1 pt"/>
    <w:basedOn w:val="aff0"/>
    <w:uiPriority w:val="99"/>
    <w:rsid w:val="001B69AF"/>
    <w:rPr>
      <w:rFonts w:ascii="Times New Roman" w:hAnsi="Times New Roman" w:cs="Times New Roman"/>
      <w:smallCap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basedOn w:val="aff0"/>
    <w:uiPriority w:val="99"/>
    <w:rsid w:val="001B69AF"/>
    <w:rPr>
      <w:rFonts w:ascii="Times New Roman" w:hAnsi="Times New Roman" w:cs="Times New Roman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en-US"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1B69AF"/>
    <w:rPr>
      <w:rFonts w:ascii="Georgia" w:eastAsia="Times New Roman" w:hAnsi="Georgia" w:cs="Georgia"/>
      <w:sz w:val="16"/>
      <w:szCs w:val="16"/>
      <w:shd w:val="clear" w:color="auto" w:fill="FFFFFF"/>
      <w:lang w:val="en-US" w:eastAsia="en-US"/>
    </w:rPr>
  </w:style>
  <w:style w:type="character" w:customStyle="1" w:styleId="61">
    <w:name w:val="Основной текст (6)_"/>
    <w:basedOn w:val="a0"/>
    <w:link w:val="62"/>
    <w:uiPriority w:val="99"/>
    <w:locked/>
    <w:rsid w:val="001B69AF"/>
    <w:rPr>
      <w:rFonts w:cs="Times New Roman"/>
      <w:b/>
      <w:bCs/>
      <w:shd w:val="clear" w:color="auto" w:fill="FFFFFF"/>
    </w:rPr>
  </w:style>
  <w:style w:type="character" w:customStyle="1" w:styleId="71">
    <w:name w:val="Основной текст (7)_"/>
    <w:basedOn w:val="a0"/>
    <w:link w:val="72"/>
    <w:uiPriority w:val="99"/>
    <w:locked/>
    <w:rsid w:val="001B69AF"/>
    <w:rPr>
      <w:rFonts w:cs="Times New Roman"/>
      <w:sz w:val="8"/>
      <w:szCs w:val="8"/>
      <w:shd w:val="clear" w:color="auto" w:fill="FFFFFF"/>
    </w:rPr>
  </w:style>
  <w:style w:type="character" w:customStyle="1" w:styleId="81">
    <w:name w:val="Основной текст (8)_"/>
    <w:basedOn w:val="a0"/>
    <w:link w:val="82"/>
    <w:uiPriority w:val="99"/>
    <w:locked/>
    <w:rsid w:val="001B69AF"/>
    <w:rPr>
      <w:rFonts w:cs="Times New Roman"/>
      <w:sz w:val="19"/>
      <w:szCs w:val="19"/>
      <w:shd w:val="clear" w:color="auto" w:fill="FFFFFF"/>
    </w:rPr>
  </w:style>
  <w:style w:type="character" w:customStyle="1" w:styleId="10pt">
    <w:name w:val="Основной текст + 10 pt"/>
    <w:aliases w:val="Полужирный"/>
    <w:basedOn w:val="aff0"/>
    <w:uiPriority w:val="99"/>
    <w:rsid w:val="001B69AF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17">
    <w:name w:val="Основной текст1"/>
    <w:basedOn w:val="aff0"/>
    <w:uiPriority w:val="99"/>
    <w:rsid w:val="001B69A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aff6">
    <w:name w:val="Подпись к таблице_"/>
    <w:basedOn w:val="a0"/>
    <w:link w:val="aff7"/>
    <w:uiPriority w:val="99"/>
    <w:locked/>
    <w:rsid w:val="001B69AF"/>
    <w:rPr>
      <w:rFonts w:cs="Times New Roman"/>
      <w:sz w:val="26"/>
      <w:szCs w:val="26"/>
      <w:shd w:val="clear" w:color="auto" w:fill="FFFFFF"/>
    </w:rPr>
  </w:style>
  <w:style w:type="character" w:customStyle="1" w:styleId="29">
    <w:name w:val="Подпись к таблице (2)_"/>
    <w:basedOn w:val="a0"/>
    <w:link w:val="2a"/>
    <w:uiPriority w:val="99"/>
    <w:locked/>
    <w:rsid w:val="001B69AF"/>
    <w:rPr>
      <w:rFonts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uiPriority w:val="99"/>
    <w:locked/>
    <w:rsid w:val="001B69AF"/>
    <w:rPr>
      <w:rFonts w:cs="Times New Roman"/>
      <w:sz w:val="22"/>
      <w:szCs w:val="22"/>
      <w:shd w:val="clear" w:color="auto" w:fill="FFFFFF"/>
    </w:rPr>
  </w:style>
  <w:style w:type="character" w:customStyle="1" w:styleId="43">
    <w:name w:val="Основной текст (4)"/>
    <w:basedOn w:val="42"/>
    <w:uiPriority w:val="99"/>
    <w:rsid w:val="001B69AF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100">
    <w:name w:val="Основной текст (10)_"/>
    <w:basedOn w:val="a0"/>
    <w:link w:val="101"/>
    <w:uiPriority w:val="99"/>
    <w:locked/>
    <w:rsid w:val="001B69AF"/>
    <w:rPr>
      <w:rFonts w:ascii="Garamond" w:eastAsia="Times New Roman" w:hAnsi="Garamond" w:cs="Garamond"/>
      <w:sz w:val="11"/>
      <w:szCs w:val="1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1B69AF"/>
    <w:rPr>
      <w:rFonts w:ascii="Georgia" w:eastAsia="Times New Roman" w:hAnsi="Georgia" w:cs="Georgia"/>
      <w:b/>
      <w:bCs/>
      <w:sz w:val="8"/>
      <w:szCs w:val="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1B69AF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b/>
      <w:bCs/>
      <w:spacing w:val="-20"/>
      <w:sz w:val="34"/>
      <w:szCs w:val="34"/>
    </w:rPr>
  </w:style>
  <w:style w:type="paragraph" w:customStyle="1" w:styleId="28">
    <w:name w:val="Основной текст (2)"/>
    <w:basedOn w:val="a"/>
    <w:link w:val="27"/>
    <w:uiPriority w:val="99"/>
    <w:rsid w:val="001B69AF"/>
    <w:pPr>
      <w:widowControl w:val="0"/>
      <w:shd w:val="clear" w:color="auto" w:fill="FFFFFF"/>
      <w:spacing w:before="360" w:after="360" w:line="240" w:lineRule="atLeast"/>
      <w:jc w:val="center"/>
    </w:pPr>
    <w:rPr>
      <w:sz w:val="30"/>
      <w:szCs w:val="30"/>
    </w:rPr>
  </w:style>
  <w:style w:type="paragraph" w:customStyle="1" w:styleId="37">
    <w:name w:val="Основной текст (3)"/>
    <w:basedOn w:val="a"/>
    <w:link w:val="36"/>
    <w:uiPriority w:val="99"/>
    <w:rsid w:val="001B69AF"/>
    <w:pPr>
      <w:widowControl w:val="0"/>
      <w:shd w:val="clear" w:color="auto" w:fill="FFFFFF"/>
      <w:spacing w:before="240" w:after="1020" w:line="240" w:lineRule="atLeast"/>
      <w:jc w:val="center"/>
    </w:pPr>
    <w:rPr>
      <w:spacing w:val="10"/>
      <w:sz w:val="19"/>
      <w:szCs w:val="19"/>
    </w:rPr>
  </w:style>
  <w:style w:type="paragraph" w:customStyle="1" w:styleId="52">
    <w:name w:val="Основной текст (5)"/>
    <w:basedOn w:val="a"/>
    <w:link w:val="51"/>
    <w:uiPriority w:val="99"/>
    <w:rsid w:val="001B69AF"/>
    <w:pPr>
      <w:widowControl w:val="0"/>
      <w:shd w:val="clear" w:color="auto" w:fill="FFFFFF"/>
      <w:spacing w:before="60" w:after="540" w:line="240" w:lineRule="atLeast"/>
    </w:pPr>
    <w:rPr>
      <w:rFonts w:ascii="Georgia" w:hAnsi="Georgia" w:cs="Georgia"/>
      <w:sz w:val="16"/>
      <w:szCs w:val="16"/>
      <w:lang w:val="en-US" w:eastAsia="en-US"/>
    </w:rPr>
  </w:style>
  <w:style w:type="paragraph" w:customStyle="1" w:styleId="62">
    <w:name w:val="Основной текст (6)"/>
    <w:basedOn w:val="a"/>
    <w:link w:val="61"/>
    <w:uiPriority w:val="99"/>
    <w:rsid w:val="001B69AF"/>
    <w:pPr>
      <w:widowControl w:val="0"/>
      <w:shd w:val="clear" w:color="auto" w:fill="FFFFFF"/>
      <w:spacing w:before="60" w:after="300" w:line="240" w:lineRule="atLeast"/>
      <w:jc w:val="left"/>
    </w:pPr>
    <w:rPr>
      <w:b/>
      <w:bCs/>
      <w:sz w:val="20"/>
    </w:rPr>
  </w:style>
  <w:style w:type="paragraph" w:customStyle="1" w:styleId="72">
    <w:name w:val="Основной текст (7)"/>
    <w:basedOn w:val="a"/>
    <w:link w:val="71"/>
    <w:uiPriority w:val="99"/>
    <w:rsid w:val="001B69AF"/>
    <w:pPr>
      <w:widowControl w:val="0"/>
      <w:shd w:val="clear" w:color="auto" w:fill="FFFFFF"/>
      <w:spacing w:line="240" w:lineRule="atLeast"/>
      <w:jc w:val="left"/>
    </w:pPr>
    <w:rPr>
      <w:sz w:val="8"/>
      <w:szCs w:val="8"/>
    </w:rPr>
  </w:style>
  <w:style w:type="paragraph" w:customStyle="1" w:styleId="82">
    <w:name w:val="Основной текст (8)"/>
    <w:basedOn w:val="a"/>
    <w:link w:val="81"/>
    <w:uiPriority w:val="99"/>
    <w:rsid w:val="001B69AF"/>
    <w:pPr>
      <w:widowControl w:val="0"/>
      <w:shd w:val="clear" w:color="auto" w:fill="FFFFFF"/>
      <w:spacing w:before="60" w:line="240" w:lineRule="atLeast"/>
      <w:jc w:val="left"/>
    </w:pPr>
    <w:rPr>
      <w:sz w:val="19"/>
      <w:szCs w:val="19"/>
    </w:rPr>
  </w:style>
  <w:style w:type="paragraph" w:customStyle="1" w:styleId="aff7">
    <w:name w:val="Подпись к таблице"/>
    <w:basedOn w:val="a"/>
    <w:link w:val="aff6"/>
    <w:uiPriority w:val="99"/>
    <w:rsid w:val="001B69AF"/>
    <w:pPr>
      <w:widowControl w:val="0"/>
      <w:shd w:val="clear" w:color="auto" w:fill="FFFFFF"/>
      <w:spacing w:line="240" w:lineRule="atLeast"/>
      <w:jc w:val="left"/>
    </w:pPr>
    <w:rPr>
      <w:sz w:val="26"/>
      <w:szCs w:val="26"/>
    </w:rPr>
  </w:style>
  <w:style w:type="paragraph" w:customStyle="1" w:styleId="2a">
    <w:name w:val="Подпись к таблице (2)"/>
    <w:basedOn w:val="a"/>
    <w:link w:val="29"/>
    <w:uiPriority w:val="99"/>
    <w:rsid w:val="001B69AF"/>
    <w:pPr>
      <w:widowControl w:val="0"/>
      <w:shd w:val="clear" w:color="auto" w:fill="FFFFFF"/>
      <w:spacing w:after="180" w:line="240" w:lineRule="atLeast"/>
      <w:jc w:val="right"/>
    </w:pPr>
    <w:rPr>
      <w:b/>
      <w:bCs/>
      <w:sz w:val="20"/>
    </w:rPr>
  </w:style>
  <w:style w:type="paragraph" w:customStyle="1" w:styleId="92">
    <w:name w:val="Основной текст (9)"/>
    <w:basedOn w:val="a"/>
    <w:link w:val="91"/>
    <w:uiPriority w:val="99"/>
    <w:rsid w:val="001B69AF"/>
    <w:pPr>
      <w:widowControl w:val="0"/>
      <w:shd w:val="clear" w:color="auto" w:fill="FFFFFF"/>
      <w:spacing w:before="1080" w:line="274" w:lineRule="exact"/>
    </w:pPr>
    <w:rPr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1B69AF"/>
    <w:pPr>
      <w:widowControl w:val="0"/>
      <w:shd w:val="clear" w:color="auto" w:fill="FFFFFF"/>
      <w:spacing w:line="240" w:lineRule="atLeast"/>
      <w:jc w:val="left"/>
    </w:pPr>
    <w:rPr>
      <w:rFonts w:ascii="Garamond" w:hAnsi="Garamond" w:cs="Garamond"/>
      <w:sz w:val="11"/>
      <w:szCs w:val="11"/>
    </w:rPr>
  </w:style>
  <w:style w:type="paragraph" w:customStyle="1" w:styleId="111">
    <w:name w:val="Основной текст (11)"/>
    <w:basedOn w:val="a"/>
    <w:link w:val="110"/>
    <w:uiPriority w:val="99"/>
    <w:rsid w:val="001B69AF"/>
    <w:pPr>
      <w:widowControl w:val="0"/>
      <w:shd w:val="clear" w:color="auto" w:fill="FFFFFF"/>
      <w:spacing w:line="187" w:lineRule="exact"/>
      <w:jc w:val="left"/>
    </w:pPr>
    <w:rPr>
      <w:rFonts w:ascii="Georgia" w:hAnsi="Georgia" w:cs="Georgia"/>
      <w:b/>
      <w:bCs/>
      <w:sz w:val="8"/>
      <w:szCs w:val="8"/>
    </w:rPr>
  </w:style>
  <w:style w:type="character" w:customStyle="1" w:styleId="aff8">
    <w:name w:val="Сноска_"/>
    <w:link w:val="aff9"/>
    <w:uiPriority w:val="99"/>
    <w:locked/>
    <w:rsid w:val="00D53937"/>
    <w:rPr>
      <w:sz w:val="8"/>
      <w:shd w:val="clear" w:color="auto" w:fill="FFFFFF"/>
    </w:rPr>
  </w:style>
  <w:style w:type="character" w:customStyle="1" w:styleId="2b">
    <w:name w:val="Сноска (2)_"/>
    <w:link w:val="2c"/>
    <w:uiPriority w:val="99"/>
    <w:locked/>
    <w:rsid w:val="00D53937"/>
    <w:rPr>
      <w:sz w:val="9"/>
      <w:shd w:val="clear" w:color="auto" w:fill="FFFFFF"/>
    </w:rPr>
  </w:style>
  <w:style w:type="character" w:customStyle="1" w:styleId="313pt">
    <w:name w:val="Основной текст (3) + 13 pt"/>
    <w:aliases w:val="Не курсив,Интервал 0 pt"/>
    <w:uiPriority w:val="99"/>
    <w:rsid w:val="00D53937"/>
    <w:rPr>
      <w:rFonts w:ascii="Times New Roman" w:hAnsi="Times New Roman"/>
      <w:i/>
      <w:spacing w:val="0"/>
      <w:sz w:val="26"/>
      <w:u w:val="none"/>
      <w:lang w:val="en-US" w:eastAsia="en-US"/>
    </w:rPr>
  </w:style>
  <w:style w:type="character" w:customStyle="1" w:styleId="83">
    <w:name w:val="Основной текст + 8"/>
    <w:aliases w:val="5 pt"/>
    <w:uiPriority w:val="99"/>
    <w:rsid w:val="00D53937"/>
    <w:rPr>
      <w:rFonts w:ascii="Times New Roman" w:hAnsi="Times New Roman"/>
      <w:sz w:val="17"/>
      <w:u w:val="none"/>
    </w:rPr>
  </w:style>
  <w:style w:type="character" w:customStyle="1" w:styleId="413pt">
    <w:name w:val="Основной текст (4) + 13 pt"/>
    <w:uiPriority w:val="99"/>
    <w:rsid w:val="00D53937"/>
    <w:rPr>
      <w:rFonts w:ascii="Times New Roman" w:hAnsi="Times New Roman"/>
      <w:sz w:val="26"/>
      <w:u w:val="none"/>
    </w:rPr>
  </w:style>
  <w:style w:type="character" w:customStyle="1" w:styleId="413pt1">
    <w:name w:val="Основной текст (4) + 13 pt1"/>
    <w:uiPriority w:val="99"/>
    <w:rsid w:val="00D53937"/>
    <w:rPr>
      <w:rFonts w:ascii="Times New Roman" w:hAnsi="Times New Roman"/>
      <w:sz w:val="26"/>
      <w:u w:val="single"/>
      <w:lang w:val="en-US" w:eastAsia="en-US"/>
    </w:rPr>
  </w:style>
  <w:style w:type="character" w:customStyle="1" w:styleId="8Exact">
    <w:name w:val="Основной текст (8) Exact"/>
    <w:uiPriority w:val="99"/>
    <w:rsid w:val="00D53937"/>
    <w:rPr>
      <w:rFonts w:ascii="Times New Roman" w:hAnsi="Times New Roman"/>
      <w:noProof/>
      <w:sz w:val="36"/>
      <w:u w:val="none"/>
    </w:rPr>
  </w:style>
  <w:style w:type="character" w:customStyle="1" w:styleId="9Exact">
    <w:name w:val="Основной текст (9) Exact"/>
    <w:uiPriority w:val="99"/>
    <w:rsid w:val="00D53937"/>
    <w:rPr>
      <w:rFonts w:ascii="Franklin Gothic Heavy" w:hAnsi="Franklin Gothic Heavy"/>
      <w:spacing w:val="1"/>
      <w:sz w:val="8"/>
      <w:u w:val="none"/>
    </w:rPr>
  </w:style>
  <w:style w:type="character" w:customStyle="1" w:styleId="44">
    <w:name w:val="Основной текст + 4"/>
    <w:aliases w:val="5 pt1"/>
    <w:uiPriority w:val="99"/>
    <w:rsid w:val="00D53937"/>
    <w:rPr>
      <w:rFonts w:ascii="Times New Roman" w:hAnsi="Times New Roman"/>
      <w:sz w:val="9"/>
      <w:u w:val="none"/>
    </w:rPr>
  </w:style>
  <w:style w:type="character" w:customStyle="1" w:styleId="4pt">
    <w:name w:val="Основной текст + 4 pt"/>
    <w:uiPriority w:val="99"/>
    <w:rsid w:val="00D53937"/>
    <w:rPr>
      <w:rFonts w:ascii="Times New Roman" w:hAnsi="Times New Roman"/>
      <w:sz w:val="8"/>
      <w:u w:val="none"/>
    </w:rPr>
  </w:style>
  <w:style w:type="character" w:customStyle="1" w:styleId="5Exact">
    <w:name w:val="Основной текст (5) Exact"/>
    <w:uiPriority w:val="99"/>
    <w:rsid w:val="00D53937"/>
    <w:rPr>
      <w:rFonts w:ascii="Times New Roman" w:hAnsi="Times New Roman"/>
      <w:spacing w:val="2"/>
      <w:sz w:val="9"/>
      <w:u w:val="none"/>
    </w:rPr>
  </w:style>
  <w:style w:type="character" w:customStyle="1" w:styleId="63">
    <w:name w:val="Основной текст (6) + Не полужирный"/>
    <w:uiPriority w:val="99"/>
    <w:rsid w:val="00D53937"/>
    <w:rPr>
      <w:rFonts w:ascii="Times New Roman" w:hAnsi="Times New Roman"/>
      <w:b/>
      <w:noProof/>
      <w:sz w:val="12"/>
      <w:u w:val="none"/>
    </w:rPr>
  </w:style>
  <w:style w:type="paragraph" w:customStyle="1" w:styleId="aff9">
    <w:name w:val="Сноска"/>
    <w:basedOn w:val="a"/>
    <w:link w:val="aff8"/>
    <w:uiPriority w:val="99"/>
    <w:rsid w:val="00D53937"/>
    <w:pPr>
      <w:widowControl w:val="0"/>
      <w:shd w:val="clear" w:color="auto" w:fill="FFFFFF"/>
      <w:spacing w:line="139" w:lineRule="exact"/>
    </w:pPr>
    <w:rPr>
      <w:sz w:val="8"/>
      <w:szCs w:val="8"/>
    </w:rPr>
  </w:style>
  <w:style w:type="paragraph" w:customStyle="1" w:styleId="2c">
    <w:name w:val="Сноска (2)"/>
    <w:basedOn w:val="a"/>
    <w:link w:val="2b"/>
    <w:uiPriority w:val="99"/>
    <w:rsid w:val="00D53937"/>
    <w:pPr>
      <w:widowControl w:val="0"/>
      <w:shd w:val="clear" w:color="auto" w:fill="FFFFFF"/>
      <w:spacing w:after="420" w:line="240" w:lineRule="atLeast"/>
      <w:jc w:val="left"/>
    </w:pPr>
    <w:rPr>
      <w:sz w:val="9"/>
      <w:szCs w:val="9"/>
    </w:rPr>
  </w:style>
  <w:style w:type="paragraph" w:customStyle="1" w:styleId="211">
    <w:name w:val="Основной текст (2)1"/>
    <w:basedOn w:val="a"/>
    <w:uiPriority w:val="99"/>
    <w:rsid w:val="00D53937"/>
    <w:pPr>
      <w:widowControl w:val="0"/>
      <w:shd w:val="clear" w:color="auto" w:fill="FFFFFF"/>
      <w:spacing w:before="300" w:after="60" w:line="240" w:lineRule="atLeast"/>
      <w:jc w:val="center"/>
    </w:pPr>
    <w:rPr>
      <w:b/>
      <w:bCs/>
      <w:sz w:val="26"/>
      <w:szCs w:val="26"/>
    </w:rPr>
  </w:style>
  <w:style w:type="paragraph" w:customStyle="1" w:styleId="410">
    <w:name w:val="Основной текст (4)1"/>
    <w:basedOn w:val="a"/>
    <w:link w:val="42"/>
    <w:uiPriority w:val="99"/>
    <w:rsid w:val="00D53937"/>
    <w:pPr>
      <w:widowControl w:val="0"/>
      <w:shd w:val="clear" w:color="auto" w:fill="FFFFFF"/>
      <w:spacing w:before="300" w:after="60" w:line="240" w:lineRule="atLeast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3"/>
    <w:uiPriority w:val="99"/>
    <w:rsid w:val="00D53937"/>
    <w:pPr>
      <w:widowControl w:val="0"/>
      <w:shd w:val="clear" w:color="auto" w:fill="FFFFFF"/>
      <w:spacing w:line="240" w:lineRule="atLeast"/>
      <w:jc w:val="left"/>
    </w:pPr>
    <w:rPr>
      <w:sz w:val="26"/>
      <w:szCs w:val="26"/>
    </w:rPr>
  </w:style>
  <w:style w:type="table" w:customStyle="1" w:styleId="18">
    <w:name w:val="Сетка таблицы1"/>
    <w:uiPriority w:val="99"/>
    <w:rsid w:val="00D539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53937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PlusDocList">
    <w:name w:val="ConsPlusDocList"/>
    <w:uiPriority w:val="99"/>
    <w:rsid w:val="00D5393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53937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53937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66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784B0CDE37196314E9F688544BCB8BEA2A9233C73245E097CE227D122d5Q6G" TargetMode="External"/><Relationship Id="rId18" Type="http://schemas.openxmlformats.org/officeDocument/2006/relationships/hyperlink" Target="consultantplus://offline/ref=F784B0CDE37196314E9F688544BCB8BEA2A82C3075285E097CE227D12256F1D1EE1A8EE9D32ABE18d4Q8G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84B0CDE37196314E9F688544BCB8BEA2A9233C73245E097CE227D122d5Q6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84B0CDE37196314E9F688544BCB8BEA2A82C3075285E097CE227D12256F1D1EE1A8EE9D32ABE18d4Q8G" TargetMode="External"/><Relationship Id="rId17" Type="http://schemas.openxmlformats.org/officeDocument/2006/relationships/hyperlink" Target="consultantplus://offline/ref=F784B0CDE37196314E9F688544BCB8BEA2A8243F71285E097CE227D122d5Q6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84B0CDE37196314E9F688544BCB8BEA2A9233C73245E097CE227D122d5Q6G" TargetMode="External"/><Relationship Id="rId20" Type="http://schemas.openxmlformats.org/officeDocument/2006/relationships/hyperlink" Target="consultantplus://offline/ref=F784B0CDE37196314E9F688544BCB8BEA2A82C3075285E097CE227D12256F1D1EE1A8EE9D32ABE18d4Q8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84B0CDE37196314E9F688544BCB8BEA2A82C3075285E097CE227D12256F1D1EE1A8EE9D32ABE18d4Q8G" TargetMode="External"/><Relationship Id="rId24" Type="http://schemas.openxmlformats.org/officeDocument/2006/relationships/hyperlink" Target="consultantplus://offline/ref=F784B0CDE37196314E9F688544BCB8BEA2A9233C73245E097CE227D122d5Q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84B0CDE37196314E9F688544BCB8BEA2A9233C73245E097CE227D122d5Q6G" TargetMode="External"/><Relationship Id="rId23" Type="http://schemas.openxmlformats.org/officeDocument/2006/relationships/hyperlink" Target="consultantplus://offline/ref=F784B0CDE37196314E9F688544BCB8BEA2A9233C73245E097CE227D122d5Q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84B0CDE37196314E9F688544BCB8BEA2A82C3075285E097CE227D12256F1D1EE1A8EE9D32ABE18d4Q8G" TargetMode="External"/><Relationship Id="rId19" Type="http://schemas.openxmlformats.org/officeDocument/2006/relationships/hyperlink" Target="consultantplus://offline/ref=F784B0CDE37196314E9F688544BCB8BEA2A82C3075285E097CE227D12256F1D1EE1A8EE9D32ABE18d4Q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84B0CDE37196314E9F688544BCB8BEA2A8243F71285E097CE227D122d5Q6G" TargetMode="External"/><Relationship Id="rId14" Type="http://schemas.openxmlformats.org/officeDocument/2006/relationships/hyperlink" Target="consultantplus://offline/ref=F784B0CDE37196314E9F688544BCB8BEA2A9233C73245E097CE227D122d5Q6G" TargetMode="External"/><Relationship Id="rId22" Type="http://schemas.openxmlformats.org/officeDocument/2006/relationships/hyperlink" Target="consultantplus://offline/ref=F784B0CDE37196314E9F688544BCB8BEA2A9233C73245E097CE227D122d5Q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595C-3232-4E36-A6CE-64F7384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</vt:lpstr>
    </vt:vector>
  </TitlesOfParts>
  <Company>Hewlett-Packard Company</Company>
  <LinksUpToDate>false</LinksUpToDate>
  <CharactersWithSpaces>24067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</dc:title>
  <dc:creator>Мехедова Н.В.</dc:creator>
  <cp:lastModifiedBy>Паринова Евгения Сергеевна</cp:lastModifiedBy>
  <cp:revision>4</cp:revision>
  <cp:lastPrinted>2015-09-30T10:23:00Z</cp:lastPrinted>
  <dcterms:created xsi:type="dcterms:W3CDTF">2015-09-30T10:02:00Z</dcterms:created>
  <dcterms:modified xsi:type="dcterms:W3CDTF">2015-10-20T08:04:00Z</dcterms:modified>
</cp:coreProperties>
</file>